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_default.xml"/>
  <Override ContentType="application/vnd.openxmlformats-officedocument.wordprocessingml.header+xml" PartName="/word/header_defaul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w15="http://schemas.microsoft.com/office/word/2012/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8.1.6 (Apache licensed) using REFERENCE JAXB in Debian Java 17.0.14 on Linux -->
    <w:p>
      <w:pPr>
        <w:jc w:val="center"/>
      </w:pPr>
      <w:r>
        <w:rPr>
          <w:b/>
          <w:i/>
          <w:color w:val="4F81BD"/>
          <w:sz w:val="72"/>
        </w:rPr>
      </w:r>
      <w:r>
        <w:rPr>
          <w:b/>
          <w:i/>
          <w:color w:val="4F81BD"/>
          <w:sz w:val="72"/>
        </w:rPr>
      </w:r>
      <w:r>
        <w:rPr>
          <w:b/>
          <w:i/>
          <w:color w:val="4F81BD"/>
          <w:sz w:val="72"/>
        </w:rPr>
        <w:t xml:space="preserve">Vragenlijst voor de verkoop van een appartementsrecht inclusief VvE-checklist</w:t>
      </w:r>
      <w:r>
        <w:rPr>
          <w:b/>
          <w:i/>
          <w:color w:val="4F81BD"/>
          <w:sz w:val="72"/>
        </w:rPr>
        <w:br/>
      </w:r>
      <w:r>
        <w:rPr>
          <w:b/>
          <w:i/>
          <w:color w:val="4F81BD"/>
          <w:sz w:val="72"/>
        </w:rPr>
        <w:br/>
      </w:r>
      <w:r>
        <w:rPr>
          <w:b/>
          <w:i/>
          <w:color w:val="4F81BD"/>
          <w:sz w:val="72"/>
        </w:rPr>
        <w:br/>
      </w:r>
      <w:r>
        <w:rPr>
          <w:b/>
          <w:i/>
          <w:color w:val="4F81BD"/>
          <w:sz w:val="72"/>
        </w:rPr>
        <w:br/>
      </w:r>
      <w:r>
        <w:rPr>
          <w:b/>
          <w:i/>
          <w:color w:val="4F81BD"/>
          <w:sz w:val="72"/>
        </w:rPr>
        <w:br/>
      </w:r>
      <w:r>
        <w:rPr>
          <w:b/>
          <w:i/>
          <w:color w:val="4F81BD"/>
          <w:sz w:val="72"/>
        </w:rPr>
        <w:br/>
      </w:r>
      <w:r>
        <w:rPr>
          <w:b/>
          <w:i/>
          <w:color w:val="4F81BD"/>
          <w:sz w:val="72"/>
        </w:rPr>
        <w:br/>
      </w:r>
      <w:r>
        <w:rPr>
          <w:b/>
          <w:i/>
          <w:color w:val="4F81BD"/>
          <w:sz w:val="72"/>
        </w:rPr>
        <w:br/>
      </w:r>
      <w:r>
        <w:rPr>
          <w:b/>
          <w:i/>
          <w:color w:val="4F81BD"/>
          <w:sz w:val="72"/>
        </w:rPr>
        <w:br/>
      </w:r>
      <w:r>
        <w:rPr>
          <w:b/>
          <w:i/>
          <w:color w:val="4F81BD"/>
          <w:sz w:val="72"/>
        </w:rPr>
        <w:br/>
      </w:r>
      <w:r>
        <w:rPr>
          <w:b/>
          <w:i/>
          <w:color w:val="4F81BD"/>
          <w:sz w:val="72"/>
        </w:rPr>
        <w:br/>
      </w:r>
    </w:p>
    <w:p>
      <w:pPr>
        <w:jc w:val="right"/>
      </w:pPr>
      <w:r>
        <w:br/>
      </w:r>
      <w:r>
        <w:br/>
      </w:r>
    </w:p>
    <w:p>
      <w:r>
        <w:rPr>
          <w:b/>
          <w:color w:val="4F81BD"/>
          <w:sz w:val="32"/>
        </w:rPr>
      </w:r>
      <w:r>
        <w:rPr>
          <w:b/>
          <w:color w:val="4F81BD"/>
          <w:sz w:val="32"/>
        </w:rPr>
        <w:br/>
      </w:r>
    </w:p>
    <w:p>
      <w:r>
        <w:br/>
      </w:r>
      <w:r>
        <w:rPr>
          <w:color w:val="4F81BD"/>
        </w:rPr>
      </w:r>
      <w:r>
        <w:rPr>
          <w:color w:val="4F81BD"/>
        </w:rPr>
      </w:r>
      <w:r>
        <w:rPr>
          <w:color w:val="4F81BD"/>
        </w:rPr>
        <w:t xml:space="preserve">Versie 2023</w:t>
      </w:r>
    </w:p>
    <w:p>
      <w:r>
        <w:rPr>
          <w:b/>
          <w:color w:val="4F81BD"/>
          <w:sz w:val="32"/>
        </w:rPr>
      </w:r>
      <w:r>
        <w:rPr>
          <w:b/>
          <w:color w:val="4F81BD"/>
          <w:sz w:val="32"/>
        </w:rPr>
      </w:r>
      <w:r>
        <w:rPr>
          <w:b/>
          <w:color w:val="4F81BD"/>
          <w:sz w:val="32"/>
        </w:rPr>
        <w:t xml:space="preserve">Vragenlijst voor de verkoop van een appartement inclusief de VvE-checklist</w:t>
      </w:r>
      <w:r>
        <w:br/>
      </w:r>
    </w:p>
    <w:p>
      <w:r>
        <w:t xml:space="preserve">Indien u dat nodig vindt, kunt u nadere informatie geven aan het einde van deze vragenlijst of bij de tekst. Als u twijfelt over de juiste beantwoording of als u een vraag niet begrijpt, zet dan een vraagteken voor de vraag. Neem vervolgens zo snel mogelijk contact op met uw makelaar. Indien de vraag niet van toepassing is kunt u deze doorhalen. Een kopie van de vragenlijst over het appartement wordt verstrekt aan de koper. Tevens wordt doorgaans een kopie van de vragenlijst als bijlage aan de koopakte gehecht.</w:t>
      </w:r>
      <w:r>
        <w:br/>
      </w:r>
    </w:p>
    <w:p/>
    <w:p>
      <w:r>
        <w:rPr>
          <w:b/>
          <w:color w:val="4F81BD"/>
        </w:rPr>
        <w:t xml:space="preserve">Doel vragenlijst</w:t>
      </w:r>
    </w:p>
    <w:p>
      <w:r>
        <w:t xml:space="preserve">De vragenlijst geeft vorm, inhoud en structuur aan de mededelingsplicht van verkoper. De mededelingsplicht strekt niet verder dan dat u als verkoper ten tijde van het sluiten van de overeenkomst aan de koper meedeelt wat u bekend is omtrent de woning. De vragenlijst beoogt geen garanties te geven, maar heeft een informatief karakter. </w:t>
      </w:r>
      <w:r>
        <w:br/>
      </w:r>
      <w:r>
        <w:br/>
      </w:r>
      <w:r>
        <w:t xml:space="preserve">Doorgaans de meeste vragen uit de vragenlijst kunt u beantwoorden met 'ja', 'nee' of 'niet bekend'. De open vragen zijn voorzien van een tekstveld. Hier kunt u zelf uw antwoord formuleren. Als u geen antwoord kunt geven op de vraag, dan kunt u aangeven dat het antwoord u niet bekend is. </w:t>
      </w:r>
      <w:r>
        <w:br/>
      </w:r>
    </w:p>
    <w:p>
      <w:r>
        <w:rPr>
          <w:b/>
          <w:color w:val="4F81BD"/>
        </w:rPr>
        <w:t xml:space="preserve">Gegevens over het appartement:</w:t>
      </w:r>
    </w:p>
    <w:p>
      <w:r>
        <w:t xml:space="preserve">Adres te verkopen appartement: Reuzenpandasingel 208, 1704 VZ Heerhugowaard</w:t>
      </w:r>
      <w:r>
        <w:br/>
      </w:r>
    </w:p>
    <w:p/>
    <w:p>
      <w:r>
        <w:rPr>
          <w:b/>
          <w:color w:val="4F81BD"/>
        </w:rPr>
        <w:t xml:space="preserve">1. Bijzonderheden</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Zijn er nadat u het appartement in eigendom hebt gekregen nog andere, eventuele aanvullende notariële of onderhandse akten opgesteld met betrekking tot het appartement?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b</w:t>
            </w:r>
          </w:p>
        </w:tc>
        <w:tc>
          <w:tcPr>
            <w:tcW w:w="7400" w:type="dxa"/>
            <w:gridSpan w:val="3"/>
          </w:tcPr>
          <w:p>
            <w:r>
              <w:t xml:space="preserve">Zijn er mondelinge of schriftelijke afspraken gemaakt over aangrenzende percelen?</w:t>
            </w:r>
            <w:r>
              <w:br/>
            </w:r>
            <w:r>
              <w:rPr>
                <w:i/>
              </w:rPr>
              <w:t xml:space="preserve">(Denk hierbij aan regelingen voor het gebruik van een poort, schuur, garage, tuin, overeenkomsten met meerdere buren, toezeggingen, erfafscheidingen.)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 zijn dat?</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7400" w:type="dxa"/>
            <w:gridSpan w:val="3"/>
          </w:tcPr>
          <w:p>
            <w:r>
              <w:t xml:space="preserve">Wijken de huidige terreinafscheidingen af van de kadastrale eigendomsgrenzen?</w:t>
            </w:r>
            <w:r>
              <w:br/>
            </w:r>
            <w:r>
              <w:rPr>
                <w:i/>
              </w:rPr>
              <w:t xml:space="preserve">(Denk hierbij ook aan strookjes grond van de gemeente die u in gebruik heeft, of grond van u die gebruikt wordt door de buren.)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waaruit bestaat die afwijking?</w:t>
            </w:r>
            <w:r>
              <w:br/>
            </w:r>
          </w:p>
        </w:tc>
        <w:tc>
          <w:tcPr>
            <w:tcW w:w="250" w:type="dxa"/>
          </w:tcPr>
          <w:p>
            <w:r>
              <w:t xml:space="preserve">:</w:t>
            </w:r>
          </w:p>
        </w:tc>
        <w:tc>
          <w:tcPr>
            <w:tcW w:w="5000" w:type="dxa"/>
            <w:gridSpan w:val="4"/>
          </w:tcPr>
          <w:p>
            <w:r>
              <w:t xml:space="preserve"/>
            </w:r>
          </w:p>
        </w:tc>
      </w:tr>
      <w:tr>
        <w:tc>
          <w:tcPr>
            <w:tcW w:w="250" w:type="dxa"/>
          </w:tcPr>
          <w:p>
            <w:r>
              <w:t xml:space="preserve">d</w:t>
            </w:r>
          </w:p>
        </w:tc>
        <w:tc>
          <w:tcPr>
            <w:tcW w:w="7400" w:type="dxa"/>
            <w:gridSpan w:val="3"/>
          </w:tcPr>
          <w:p>
            <w:r>
              <w:t xml:space="preserve">Is een gedeelte van uw appartement, schuur, garage of schutting gebouwd op grond van de buren of andersom?</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graag nader toelichten:</w:t>
            </w:r>
            <w:r>
              <w:br/>
            </w:r>
          </w:p>
        </w:tc>
        <w:tc>
          <w:tcPr>
            <w:tcW w:w="250" w:type="dxa"/>
          </w:tcPr>
          <w:p>
            <w:r>
              <w:t xml:space="preserve">:</w:t>
            </w:r>
          </w:p>
        </w:tc>
        <w:tc>
          <w:tcPr>
            <w:tcW w:w="5000" w:type="dxa"/>
            <w:gridSpan w:val="4"/>
          </w:tcPr>
          <w:p>
            <w:r>
              <w:t xml:space="preserve"/>
            </w:r>
          </w:p>
        </w:tc>
      </w:tr>
      <w:tr>
        <w:tc>
          <w:tcPr>
            <w:tcW w:w="250" w:type="dxa"/>
          </w:tcPr>
          <w:p>
            <w:r>
              <w:t xml:space="preserve">e</w:t>
            </w:r>
          </w:p>
        </w:tc>
        <w:tc>
          <w:tcPr>
            <w:tcW w:w="7400" w:type="dxa"/>
            <w:gridSpan w:val="3"/>
          </w:tcPr>
          <w:p>
            <w:r>
              <w:t xml:space="preserve">Heeft u grond van derden in gebruik?</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 grond?</w:t>
            </w:r>
            <w:r>
              <w:br/>
            </w:r>
          </w:p>
        </w:tc>
        <w:tc>
          <w:tcPr>
            <w:tcW w:w="250" w:type="dxa"/>
          </w:tcPr>
          <w:p>
            <w:r>
              <w:t xml:space="preserve">:</w:t>
            </w:r>
          </w:p>
        </w:tc>
        <w:tc>
          <w:tcPr>
            <w:tcW w:w="5000" w:type="dxa"/>
            <w:gridSpan w:val="4"/>
          </w:tcPr>
          <w:p>
            <w:r>
              <w:t xml:space="preserve"/>
            </w:r>
          </w:p>
        </w:tc>
      </w:tr>
      <w:tr>
        <w:tc>
          <w:tcPr>
            <w:tcW w:w="250" w:type="dxa"/>
          </w:tcPr>
          <w:p>
            <w:r>
              <w:t xml:space="preserve">f</w:t>
            </w:r>
          </w:p>
        </w:tc>
        <w:tc>
          <w:tcPr>
            <w:tcW w:w="8500" w:type="dxa"/>
            <w:gridSpan w:val="4"/>
          </w:tcPr>
          <w:p>
            <w:r>
              <w:t xml:space="preserve">Rusten er voor zover u weet 'bijzondere lasten en beperkingen' op het appartement?</w:t>
            </w:r>
            <w:r>
              <w:br/>
            </w:r>
            <w:r>
              <w:rPr>
                <w:i/>
              </w:rPr>
              <w:t xml:space="preserve">('Bijzondere lasten en beperkingen' kunnen privaatrechtelijke beperkingen zijn zoals (lijdende) erfdienstbaarheden (bijvoorbeeld een recht van overpad), kwalitatieve verplichtingen, kettingbedingen, vruchtgebruik, voorkeursrecht (bijvoorbeeld een eerste recht van koop), opstalrecht, erfpacht, huurkoop. Het kan ook gaan om publiekrechtelijke beperkingen zoals een aanschrijving van de gemeente in het kader van een illegale verbouwing.)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g</w:t>
            </w:r>
          </w:p>
        </w:tc>
        <w:tc>
          <w:tcPr>
            <w:tcW w:w="8500" w:type="dxa"/>
            <w:gridSpan w:val="4"/>
          </w:tcPr>
          <w:p>
            <w:r>
              <w:t xml:space="preserve">Is de Wet voorkeursrecht gemeenten van toepassing?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h</w:t>
            </w:r>
          </w:p>
        </w:tc>
        <w:tc>
          <w:tcPr>
            <w:tcW w:w="8500" w:type="dxa"/>
            <w:gridSpan w:val="4"/>
          </w:tcPr>
          <w:p>
            <w:r>
              <w:t xml:space="preserve">Is er een anti-speculatiebeding en/of zelfbewoningsplicht van toepassing op het appartement?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hoe lang nog?</w:t>
            </w:r>
            <w:r>
              <w:br/>
            </w:r>
          </w:p>
        </w:tc>
        <w:tc>
          <w:tcPr>
            <w:tcW w:w="250" w:type="dxa"/>
          </w:tcPr>
          <w:p>
            <w:r>
              <w:t xml:space="preserve">:</w:t>
            </w:r>
          </w:p>
        </w:tc>
        <w:tc>
          <w:tcPr>
            <w:tcW w:w="5000" w:type="dxa"/>
            <w:gridSpan w:val="4"/>
          </w:tcPr>
          <w:p>
            <w:r>
              <w:t xml:space="preserve"/>
            </w:r>
          </w:p>
        </w:tc>
      </w:tr>
      <w:tr>
        <w:tc>
          <w:tcPr>
            <w:tcW w:w="250" w:type="dxa"/>
          </w:tcPr>
          <w:p>
            <w:r>
              <w:t xml:space="preserve">i</w:t>
            </w:r>
          </w:p>
        </w:tc>
        <w:tc>
          <w:tcPr>
            <w:tcW w:w="8500" w:type="dxa"/>
            <w:gridSpan w:val="4"/>
          </w:tcPr>
          <w:p>
            <w:r>
              <w:t xml:space="preserve">Is er sprake van een beschermd stads- of dorpsgezicht of loopt er een procedure tot aanwijzing daartoe?</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Is er sprake van een gemeentelijk-, provinciaal-of rijksmonument of loopt er een procedure tot aanwijzing daartoe?</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Is er volgens het bestemmingsplan sprake van een beeldbepalend of karakteristiek object?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j</w:t>
            </w:r>
          </w:p>
        </w:tc>
        <w:tc>
          <w:tcPr>
            <w:tcW w:w="8500" w:type="dxa"/>
            <w:gridSpan w:val="4"/>
          </w:tcPr>
          <w:p>
            <w:r>
              <w:t xml:space="preserve">Is er sprake (geweest) van ruilverkaveling?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Zo ja, moet u hiervoor ruilverkavelingsrente betalen?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Zo ja, hoeveel en voor hoe lang? Bedrag:</w:t>
            </w:r>
            <w:r>
              <w:br/>
            </w:r>
          </w:p>
        </w:tc>
        <w:tc>
          <w:tcPr>
            <w:tcW w:w="1500" w:type="dxa"/>
            <w:gridSpan w:val="2"/>
          </w:tcPr>
          <w:p>
            <w:pPr>
              <w:jc w:val="right"/>
            </w:pPr>
            <w:r>
              <w:t xml:space="preserve">€..........</w:t>
            </w:r>
          </w:p>
        </w:tc>
      </w:tr>
      <w:tr>
        <w:tc>
          <w:tcPr>
            <w:tcW w:w="250" w:type="dxa"/>
          </w:tcPr>
          <w:p>
            <w:r>
              <w:t xml:space="preserve"/>
            </w:r>
          </w:p>
        </w:tc>
        <w:tc>
          <w:tcPr>
            <w:tcW w:w="4750" w:type="dxa"/>
          </w:tcPr>
          <w:p>
            <w:r>
              <w:t xml:space="preserve">Duur:</w:t>
            </w:r>
            <w:r>
              <w:br/>
            </w:r>
          </w:p>
        </w:tc>
        <w:tc>
          <w:tcPr>
            <w:tcW w:w="250" w:type="dxa"/>
          </w:tcPr>
          <w:p>
            <w:r>
              <w:t xml:space="preserve">:</w:t>
            </w:r>
          </w:p>
        </w:tc>
        <w:tc>
          <w:tcPr>
            <w:tcW w:w="5000" w:type="dxa"/>
            <w:gridSpan w:val="4"/>
          </w:tcPr>
          <w:p>
            <w:r>
              <w:t xml:space="preserve"/>
            </w:r>
          </w:p>
        </w:tc>
      </w:tr>
      <w:tr>
        <w:tc>
          <w:tcPr>
            <w:tcW w:w="250" w:type="dxa"/>
          </w:tcPr>
          <w:p>
            <w:r>
              <w:t xml:space="preserve">k</w:t>
            </w:r>
          </w:p>
        </w:tc>
        <w:tc>
          <w:tcPr>
            <w:tcW w:w="8500" w:type="dxa"/>
            <w:gridSpan w:val="4"/>
          </w:tcPr>
          <w:p>
            <w:r>
              <w:t xml:space="preserve">Is er sprake van onteigening?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l</w:t>
            </w:r>
          </w:p>
        </w:tc>
        <w:tc>
          <w:tcPr>
            <w:tcW w:w="8500" w:type="dxa"/>
            <w:gridSpan w:val="4"/>
          </w:tcPr>
          <w:p>
            <w:r>
              <w:t xml:space="preserve">Is het appartement of de grond geheel of gedeeltelijk verhuurd of bij anderen in gebruik?</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Zo ja: Is er een huurcontract/ gebruiksovereenkomst?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Indien er geen contract of overeenkomst is, beschrijf hieronder wat (mondeling) met de huurder/ gebruiker is afgesproken:</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Welk gedeelte is verhuurd/ in gebruik gegeven?</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Welke delen vallen onder gezamenlijk gebruik?</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Welke zaken zijn van de huurder en mag hij verwijderen bij ontruiming?</w:t>
            </w:r>
            <w:r>
              <w:br/>
            </w:r>
            <w:r>
              <w:rPr>
                <w:i/>
              </w:rPr>
              <w:t xml:space="preserve">(Bijvoorbeeld geiser, keuken, lampen)</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Heeft de huurder een waarborgsom gestort?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Zo ja, hoeveel?</w:t>
            </w:r>
            <w:r>
              <w:br/>
            </w:r>
          </w:p>
        </w:tc>
        <w:tc>
          <w:tcPr>
            <w:tcW w:w="1500" w:type="dxa"/>
            <w:gridSpan w:val="2"/>
          </w:tcPr>
          <w:p>
            <w:pPr>
              <w:jc w:val="right"/>
            </w:pPr>
            <w:r>
              <w:t xml:space="preserve">€..........</w:t>
            </w:r>
          </w:p>
        </w:tc>
      </w:tr>
      <w:tr>
        <w:tc>
          <w:tcPr>
            <w:tcW w:w="250" w:type="dxa"/>
          </w:tcPr>
          <w:p>
            <w:r>
              <w:t xml:space="preserve"/>
            </w:r>
          </w:p>
        </w:tc>
        <w:tc>
          <w:tcPr>
            <w:tcW w:w="8500" w:type="dxa"/>
            <w:gridSpan w:val="4"/>
          </w:tcPr>
          <w:p>
            <w:r>
              <w:t xml:space="preserve">Heeft u nog andere afspraken met de huurders gemaakt?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m</w:t>
            </w:r>
          </w:p>
        </w:tc>
        <w:tc>
          <w:tcPr>
            <w:tcW w:w="7400" w:type="dxa"/>
            <w:gridSpan w:val="3"/>
          </w:tcPr>
          <w:p>
            <w:r>
              <w:t xml:space="preserve">Behoort de gebruikte berging (of een andere ruimte zoals een garage en/of parkeerplaats) ook volgens de splitsingsakte en de splitsingstekening bij het appartement?</w:t>
            </w:r>
            <w:r>
              <w:br/>
            </w:r>
            <w:r>
              <w:rPr>
                <w:i/>
              </w:rPr>
              <w:t xml:space="preserve"> (Het komt regelmatig voor dat een in gebruik zijnde berging/garage/parkeerplaats niet de berging is die volgens de splitsingsakte en de splitsingstekening bij het appartement hoort. Men heeft om wat voor reden dan ook de berging geruild. Het is van belang om de berging/garage/parkeerplaats welke conform de splitsingsakte en de splitsingstekening bij het appartement hoort te verkopen)</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n</w:t>
            </w:r>
          </w:p>
        </w:tc>
        <w:tc>
          <w:tcPr>
            <w:tcW w:w="8500" w:type="dxa"/>
            <w:gridSpan w:val="4"/>
          </w:tcPr>
          <w:p>
            <w:r>
              <w:t xml:space="preserve">Is er over het appartement een geschil/procedure gaande, al dan niet bij de rechter, huurcommissie of een andere instantie? </w:t>
            </w:r>
            <w:r>
              <w:br/>
            </w:r>
            <w:r>
              <w:rPr>
                <w:i/>
              </w:rPr>
              <w:t xml:space="preserve">(bijvoorbeeld onteigening/kwesties met buren, zoals erfdienstbaarheden, recht van overpad, erfafscheidingen e.d.)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 is/zijn dat?</w:t>
            </w:r>
            <w:r>
              <w:br/>
            </w:r>
          </w:p>
        </w:tc>
        <w:tc>
          <w:tcPr>
            <w:tcW w:w="250" w:type="dxa"/>
          </w:tcPr>
          <w:p>
            <w:r>
              <w:t xml:space="preserve">:</w:t>
            </w:r>
          </w:p>
        </w:tc>
        <w:tc>
          <w:tcPr>
            <w:tcW w:w="5000" w:type="dxa"/>
            <w:gridSpan w:val="4"/>
          </w:tcPr>
          <w:p>
            <w:r>
              <w:t xml:space="preserve"/>
            </w:r>
          </w:p>
        </w:tc>
      </w:tr>
      <w:tr>
        <w:tc>
          <w:tcPr>
            <w:tcW w:w="250" w:type="dxa"/>
          </w:tcPr>
          <w:p>
            <w:r>
              <w:t xml:space="preserve">o</w:t>
            </w:r>
          </w:p>
        </w:tc>
        <w:tc>
          <w:tcPr>
            <w:tcW w:w="8500" w:type="dxa"/>
            <w:gridSpan w:val="4"/>
          </w:tcPr>
          <w:p>
            <w:r>
              <w:t xml:space="preserve">Is er bezwaar gemaakt tegen de waardebeschikking WOZ?</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toelichting:</w:t>
            </w:r>
            <w:r>
              <w:br/>
            </w:r>
          </w:p>
        </w:tc>
        <w:tc>
          <w:tcPr>
            <w:tcW w:w="250" w:type="dxa"/>
          </w:tcPr>
          <w:p>
            <w:r>
              <w:t xml:space="preserve">:</w:t>
            </w:r>
          </w:p>
        </w:tc>
        <w:tc>
          <w:tcPr>
            <w:tcW w:w="5000" w:type="dxa"/>
            <w:gridSpan w:val="4"/>
          </w:tcPr>
          <w:p>
            <w:r>
              <w:t xml:space="preserve"/>
            </w:r>
          </w:p>
        </w:tc>
      </w:tr>
      <w:tr>
        <w:tc>
          <w:tcPr>
            <w:tcW w:w="250" w:type="dxa"/>
          </w:tcPr>
          <w:p>
            <w:r>
              <w:t xml:space="preserve">p</w:t>
            </w:r>
          </w:p>
        </w:tc>
        <w:tc>
          <w:tcPr>
            <w:tcW w:w="8500" w:type="dxa"/>
            <w:gridSpan w:val="4"/>
          </w:tcPr>
          <w:p>
            <w:r>
              <w:t xml:space="preserve">Zijn er door de overheid of nutsbedrijven verbeteringen of herstellingen voorgeschreven of aangekondigd die nog niet naar behoren zijn uitgevoerd?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q</w:t>
            </w:r>
          </w:p>
        </w:tc>
        <w:tc>
          <w:tcPr>
            <w:tcW w:w="8500" w:type="dxa"/>
            <w:gridSpan w:val="4"/>
          </w:tcPr>
          <w:p>
            <w:r>
              <w:t xml:space="preserve">Zijn er in het verleden subsidies of premies verstrekt die bij verkoop van het appartement voor een deel kunnen worden teruggevorderd?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r</w:t>
            </w:r>
          </w:p>
        </w:tc>
        <w:tc>
          <w:tcPr>
            <w:tcW w:w="8500" w:type="dxa"/>
            <w:gridSpan w:val="4"/>
          </w:tcPr>
          <w:p>
            <w:r>
              <w:t xml:space="preserve">Is het appartement onbewoonbaar verklaard of in het verleden ooit onbewoonbaar verklaard geweest?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waarom?</w:t>
            </w:r>
            <w:r>
              <w:br/>
            </w:r>
          </w:p>
        </w:tc>
        <w:tc>
          <w:tcPr>
            <w:tcW w:w="250" w:type="dxa"/>
          </w:tcPr>
          <w:p>
            <w:r>
              <w:t xml:space="preserve">:</w:t>
            </w:r>
          </w:p>
        </w:tc>
        <w:tc>
          <w:tcPr>
            <w:tcW w:w="5000" w:type="dxa"/>
            <w:gridSpan w:val="4"/>
          </w:tcPr>
          <w:p>
            <w:r>
              <w:t xml:space="preserve"/>
            </w:r>
          </w:p>
        </w:tc>
      </w:tr>
      <w:tr>
        <w:tc>
          <w:tcPr>
            <w:tcW w:w="250" w:type="dxa"/>
          </w:tcPr>
          <w:p>
            <w:r>
              <w:t xml:space="preserve">s</w:t>
            </w:r>
          </w:p>
        </w:tc>
        <w:tc>
          <w:tcPr>
            <w:tcW w:w="8500" w:type="dxa"/>
            <w:gridSpan w:val="4"/>
          </w:tcPr>
          <w:p>
            <w:r>
              <w:t xml:space="preserve">Is er bij verkoop sprake van een omzetbelastingheffing? </w:t>
            </w:r>
            <w:r>
              <w:br/>
            </w:r>
            <w:r>
              <w:rPr>
                <w:i/>
              </w:rPr>
              <w:t xml:space="preserve">(Bijvoorbeeld omdat het een voormalig bedrijfsonroerendgoed is, of een appartement met praktijkgedeelte, of omdat u pas ingrijpend verbouwd hebt.)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waarom?</w:t>
            </w:r>
            <w:r>
              <w:br/>
            </w:r>
          </w:p>
        </w:tc>
        <w:tc>
          <w:tcPr>
            <w:tcW w:w="250" w:type="dxa"/>
          </w:tcPr>
          <w:p>
            <w:r>
              <w:t xml:space="preserve">:</w:t>
            </w:r>
          </w:p>
        </w:tc>
        <w:tc>
          <w:tcPr>
            <w:tcW w:w="5000" w:type="dxa"/>
            <w:gridSpan w:val="4"/>
          </w:tcPr>
          <w:p>
            <w:r>
              <w:t xml:space="preserve"/>
            </w:r>
          </w:p>
        </w:tc>
      </w:tr>
      <w:tr>
        <w:tc>
          <w:tcPr>
            <w:tcW w:w="250" w:type="dxa"/>
          </w:tcPr>
          <w:p>
            <w:r>
              <w:t xml:space="preserve">t</w:t>
            </w:r>
          </w:p>
        </w:tc>
        <w:tc>
          <w:tcPr>
            <w:tcW w:w="4750" w:type="dxa"/>
          </w:tcPr>
          <w:p>
            <w:r>
              <w:t xml:space="preserve">Hoe gebruikt u het appartement nu? </w:t>
            </w:r>
            <w:r>
              <w:br/>
            </w:r>
            <w:r>
              <w:rPr>
                <w:i/>
              </w:rPr>
              <w:t xml:space="preserve">(Bijvoorbeeld voor bewoning, praktijk, winkel, opslag.)</w:t>
            </w:r>
            <w:r>
              <w:br/>
            </w:r>
          </w:p>
        </w:tc>
        <w:tc>
          <w:tcPr>
            <w:tcW w:w="250" w:type="dxa"/>
          </w:tcPr>
          <w:p>
            <w:r>
              <w:t xml:space="preserve">:</w:t>
            </w:r>
          </w:p>
        </w:tc>
        <w:tc>
          <w:tcPr>
            <w:tcW w:w="5000" w:type="dxa"/>
            <w:gridSpan w:val="4"/>
          </w:tcPr>
          <w:p>
            <w:r>
              <w:t xml:space="preserve">Als woning</w:t>
            </w:r>
          </w:p>
        </w:tc>
      </w:tr>
      <w:tr>
        <w:tc>
          <w:tcPr>
            <w:tcW w:w="250" w:type="dxa"/>
          </w:tcPr>
          <w:p>
            <w:r>
              <w:t xml:space="preserve"/>
            </w:r>
          </w:p>
        </w:tc>
        <w:tc>
          <w:tcPr>
            <w:tcW w:w="8500" w:type="dxa"/>
            <w:gridSpan w:val="4"/>
          </w:tcPr>
          <w:p>
            <w:r>
              <w:t xml:space="preserve">Is dat gebruik volgens de splitsingsakte toegestaan?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Is dat gebruik volgens de gemeente toegestaan?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Zo nee, heeft de gemeente dit strijdige gebruik wel eens bij u aangekaart?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Hoe heeft de gemeente dit strijdige gebruik bij u aangekaart?</w:t>
            </w:r>
            <w:r>
              <w:br/>
            </w:r>
          </w:p>
        </w:tc>
        <w:tc>
          <w:tcPr>
            <w:tcW w:w="250" w:type="dxa"/>
          </w:tcPr>
          <w:p>
            <w:r>
              <w:t xml:space="preserve">:</w:t>
            </w:r>
          </w:p>
        </w:tc>
        <w:tc>
          <w:tcPr>
            <w:tcW w:w="5000" w:type="dxa"/>
            <w:gridSpan w:val="4"/>
          </w:tcPr>
          <w:p>
            <w:r>
              <w:t xml:space="preserve"/>
            </w:r>
          </w:p>
        </w:tc>
      </w:tr>
    </w:tbl>
    <w:p/>
    <w:p>
      <w:r>
        <w:rPr>
          <w:b/>
          <w:color w:val="4F81BD"/>
        </w:rPr>
        <w:t xml:space="preserve">2. Gevels</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Is er bij het appartement sprake (geweest) van vochtdoorslag of aanhoudend vochtige plekken op de gevels?</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Door slecht ventileren in de kleine slaapkamer en veel opslag van spullen is er door condensvorming een donkere plek ontstaan in de hoek. Deze is niet vochtig.</w:t>
            </w:r>
          </w:p>
        </w:tc>
      </w:tr>
      <w:tr>
        <w:tc>
          <w:tcPr>
            <w:tcW w:w="250" w:type="dxa"/>
          </w:tcPr>
          <w:p>
            <w:r>
              <w:t xml:space="preserve">b</w:t>
            </w:r>
          </w:p>
        </w:tc>
        <w:tc>
          <w:tcPr>
            <w:tcW w:w="8500" w:type="dxa"/>
            <w:gridSpan w:val="4"/>
          </w:tcPr>
          <w:p>
            <w:r>
              <w:t xml:space="preserve">Zijn er bij het appartement (gerepareerde) scheuren/beschadigingen in/aan de gevels aanwezig?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7400" w:type="dxa"/>
            <w:gridSpan w:val="3"/>
          </w:tcPr>
          <w:p>
            <w:r>
              <w:t xml:space="preserve">Zijn de gevels bij het appartement tijdens de bouw geïsoleerd?</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Zo nee, zijn de gevels daarna (deels) geïsoleerd?</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wanneer heeft de isolatie van de gevels plaatsgevonden en met welk isolatiemateriaal?</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Heeft u een certificaat of bewijs van het na-isoleren?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Is er sprake van volledige isolatie?</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welke delen van de gevels zijn er niet geïsoleerd?</w:t>
            </w:r>
            <w:r>
              <w:br/>
            </w:r>
          </w:p>
        </w:tc>
        <w:tc>
          <w:tcPr>
            <w:tcW w:w="250" w:type="dxa"/>
          </w:tcPr>
          <w:p>
            <w:r>
              <w:t xml:space="preserve">:</w:t>
            </w:r>
          </w:p>
        </w:tc>
        <w:tc>
          <w:tcPr>
            <w:tcW w:w="5000" w:type="dxa"/>
            <w:gridSpan w:val="4"/>
          </w:tcPr>
          <w:p>
            <w:r>
              <w:t xml:space="preserve"/>
            </w:r>
          </w:p>
        </w:tc>
      </w:tr>
      <w:tr>
        <w:tc>
          <w:tcPr>
            <w:tcW w:w="250" w:type="dxa"/>
          </w:tcPr>
          <w:p>
            <w:r>
              <w:t xml:space="preserve">d</w:t>
            </w:r>
          </w:p>
        </w:tc>
        <w:tc>
          <w:tcPr>
            <w:tcW w:w="7400" w:type="dxa"/>
            <w:gridSpan w:val="3"/>
          </w:tcPr>
          <w:p>
            <w:r>
              <w:t xml:space="preserve">Zijn de gevels bij het appartement ooit gereinigd?</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volgens welke methode en wanneer?</w:t>
            </w:r>
            <w:r>
              <w:br/>
            </w:r>
          </w:p>
        </w:tc>
        <w:tc>
          <w:tcPr>
            <w:tcW w:w="250" w:type="dxa"/>
          </w:tcPr>
          <w:p>
            <w:r>
              <w:t xml:space="preserve">:</w:t>
            </w:r>
          </w:p>
        </w:tc>
        <w:tc>
          <w:tcPr>
            <w:tcW w:w="5000" w:type="dxa"/>
            <w:gridSpan w:val="4"/>
          </w:tcPr>
          <w:p>
            <w:r>
              <w:t xml:space="preserve"/>
            </w:r>
          </w:p>
        </w:tc>
      </w:tr>
    </w:tbl>
    <w:p/>
    <w:p>
      <w:r>
        <w:rPr>
          <w:b/>
          <w:color w:val="4F81BD"/>
        </w:rPr>
        <w:t xml:space="preserve">3. Dak(en)</w:t>
      </w:r>
    </w:p>
    <w:tbl>
      <w:tblPr>
        <w:tblW w:w="10250" w:type="dxa"/>
        <w:tblLayout w:type="fixed"/>
        <w:tblCellMar>
          <w:top w:w="0" w:type="dxa"/>
          <w:left w:w="0" w:type="dxa"/>
          <w:right w:w="0" w:type="dxa"/>
        </w:tblCellMar>
      </w:tblPr>
      <w:tr>
        <w:tc>
          <w:tcPr>
            <w:tcW w:w="250" w:type="dxa"/>
          </w:tcPr>
          <w:p>
            <w:r>
              <w:t xml:space="preserve">a</w:t>
            </w:r>
          </w:p>
        </w:tc>
        <w:tc>
          <w:tcPr>
            <w:tcW w:w="4750" w:type="dxa"/>
          </w:tcPr>
          <w:p>
            <w:r>
              <w:t xml:space="preserve">Hoe oud zijn de daken van het appartementencomplex ongeveer? Platte daken:</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Overige daken:</w:t>
            </w:r>
            <w:r>
              <w:br/>
            </w:r>
          </w:p>
        </w:tc>
        <w:tc>
          <w:tcPr>
            <w:tcW w:w="250" w:type="dxa"/>
          </w:tcPr>
          <w:p>
            <w:r>
              <w:t xml:space="preserve">:</w:t>
            </w:r>
          </w:p>
        </w:tc>
        <w:tc>
          <w:tcPr>
            <w:tcW w:w="5000" w:type="dxa"/>
            <w:gridSpan w:val="4"/>
          </w:tcPr>
          <w:p>
            <w:r>
              <w:t xml:space="preserve"/>
            </w:r>
          </w:p>
        </w:tc>
      </w:tr>
      <w:tr>
        <w:tc>
          <w:tcPr>
            <w:tcW w:w="250" w:type="dxa"/>
          </w:tcPr>
          <w:p>
            <w:r>
              <w:t xml:space="preserve">b</w:t>
            </w:r>
          </w:p>
        </w:tc>
        <w:tc>
          <w:tcPr>
            <w:tcW w:w="8500" w:type="dxa"/>
            <w:gridSpan w:val="4"/>
          </w:tcPr>
          <w:p>
            <w:r>
              <w:t xml:space="preserve">Heeft u last van daklekkages (gehad)?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8500" w:type="dxa"/>
            <w:gridSpan w:val="4"/>
          </w:tcPr>
          <w:p>
            <w:r>
              <w:t xml:space="preserve">Zijn er in het verleden in het appartement gebreken geconstateerd aan de dakconstructie zoals scheve, doorbuigende, krakende, beschadigde en/of aangetaste dakdelen?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d</w:t>
            </w:r>
          </w:p>
        </w:tc>
        <w:tc>
          <w:tcPr>
            <w:tcW w:w="8500" w:type="dxa"/>
            <w:gridSpan w:val="4"/>
          </w:tcPr>
          <w:p>
            <w:r>
              <w:t xml:space="preserve">Is het dak van het appartementencomplex al eens (gedeeltelijk) vernieuwd c.q. gerepareerd?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 (gedeelte van het) dak en waarom?</w:t>
            </w:r>
            <w:r>
              <w:br/>
            </w:r>
          </w:p>
        </w:tc>
        <w:tc>
          <w:tcPr>
            <w:tcW w:w="250" w:type="dxa"/>
          </w:tcPr>
          <w:p>
            <w:r>
              <w:t xml:space="preserve">:</w:t>
            </w:r>
          </w:p>
        </w:tc>
        <w:tc>
          <w:tcPr>
            <w:tcW w:w="5000" w:type="dxa"/>
            <w:gridSpan w:val="4"/>
          </w:tcPr>
          <w:p>
            <w:r>
              <w:t xml:space="preserve"/>
            </w:r>
          </w:p>
        </w:tc>
      </w:tr>
      <w:tr>
        <w:tc>
          <w:tcPr>
            <w:tcW w:w="250" w:type="dxa"/>
          </w:tcPr>
          <w:p>
            <w:r>
              <w:t xml:space="preserve">e</w:t>
            </w:r>
          </w:p>
        </w:tc>
        <w:tc>
          <w:tcPr>
            <w:tcW w:w="7400" w:type="dxa"/>
            <w:gridSpan w:val="3"/>
          </w:tcPr>
          <w:p>
            <w:r>
              <w:t xml:space="preserve">Is het dak van het appartementencomplex tijdens de bouw geïsoleerd? Platte daken: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Overige daken: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Zo nee, is het dak daarna geïsoleerd? Platte daken: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Overige daken: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wanneer heeft de isolatie plaatsgevonden en met welk isolatiemateriaal?</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Heeft u een certificaat of bewijs van het na-isoleren?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Is er sprake van volledige isolatie? Platte daken: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Overige daken: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welke delen zijn er niet geïsoleerd?</w:t>
            </w:r>
            <w:r>
              <w:br/>
            </w:r>
          </w:p>
        </w:tc>
        <w:tc>
          <w:tcPr>
            <w:tcW w:w="250" w:type="dxa"/>
          </w:tcPr>
          <w:p>
            <w:r>
              <w:t xml:space="preserve">:</w:t>
            </w:r>
          </w:p>
        </w:tc>
        <w:tc>
          <w:tcPr>
            <w:tcW w:w="5000" w:type="dxa"/>
            <w:gridSpan w:val="4"/>
          </w:tcPr>
          <w:p>
            <w:r>
              <w:t xml:space="preserve"/>
            </w:r>
          </w:p>
        </w:tc>
      </w:tr>
      <w:tr>
        <w:tc>
          <w:tcPr>
            <w:tcW w:w="250" w:type="dxa"/>
          </w:tcPr>
          <w:p>
            <w:r>
              <w:t xml:space="preserve">f</w:t>
            </w:r>
          </w:p>
        </w:tc>
        <w:tc>
          <w:tcPr>
            <w:tcW w:w="8500" w:type="dxa"/>
            <w:gridSpan w:val="4"/>
          </w:tcPr>
          <w:p>
            <w:r>
              <w:t xml:space="preserve">Zijn de regenwaterafvoeren van het appartement lek of verstopt?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toelichting:</w:t>
            </w:r>
            <w:r>
              <w:br/>
            </w:r>
          </w:p>
        </w:tc>
        <w:tc>
          <w:tcPr>
            <w:tcW w:w="250" w:type="dxa"/>
          </w:tcPr>
          <w:p>
            <w:r>
              <w:t xml:space="preserve">:</w:t>
            </w:r>
          </w:p>
        </w:tc>
        <w:tc>
          <w:tcPr>
            <w:tcW w:w="5000" w:type="dxa"/>
            <w:gridSpan w:val="4"/>
          </w:tcPr>
          <w:p>
            <w:r>
              <w:t xml:space="preserve"/>
            </w:r>
          </w:p>
        </w:tc>
      </w:tr>
      <w:tr>
        <w:tc>
          <w:tcPr>
            <w:tcW w:w="250" w:type="dxa"/>
          </w:tcPr>
          <w:p>
            <w:r>
              <w:t xml:space="preserve">g</w:t>
            </w:r>
          </w:p>
        </w:tc>
        <w:tc>
          <w:tcPr>
            <w:tcW w:w="8500" w:type="dxa"/>
            <w:gridSpan w:val="4"/>
          </w:tcPr>
          <w:p>
            <w:r>
              <w:t xml:space="preserve">Zijn de dakgoten lek of verstopt?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toelichting:</w:t>
            </w:r>
            <w:r>
              <w:br/>
            </w:r>
          </w:p>
        </w:tc>
        <w:tc>
          <w:tcPr>
            <w:tcW w:w="250" w:type="dxa"/>
          </w:tcPr>
          <w:p>
            <w:r>
              <w:t xml:space="preserve">:</w:t>
            </w:r>
          </w:p>
        </w:tc>
        <w:tc>
          <w:tcPr>
            <w:tcW w:w="5000" w:type="dxa"/>
            <w:gridSpan w:val="4"/>
          </w:tcPr>
          <w:p>
            <w:r>
              <w:t xml:space="preserve"/>
            </w:r>
          </w:p>
        </w:tc>
      </w:tr>
    </w:tbl>
    <w:p/>
    <w:p>
      <w:r>
        <w:rPr>
          <w:b/>
          <w:color w:val="4F81BD"/>
        </w:rPr>
        <w:t xml:space="preserve">4. Kozijnen, ramen en deuren</w:t>
      </w:r>
    </w:p>
    <w:tbl>
      <w:tblPr>
        <w:tblW w:w="10250" w:type="dxa"/>
        <w:tblLayout w:type="fixed"/>
        <w:tblCellMar>
          <w:top w:w="0" w:type="dxa"/>
          <w:left w:w="0" w:type="dxa"/>
          <w:right w:w="0" w:type="dxa"/>
        </w:tblCellMar>
      </w:tblPr>
      <w:tr>
        <w:tc>
          <w:tcPr>
            <w:tcW w:w="250" w:type="dxa"/>
          </w:tcPr>
          <w:p>
            <w:r>
              <w:t xml:space="preserve">a</w:t>
            </w:r>
          </w:p>
        </w:tc>
        <w:tc>
          <w:tcPr>
            <w:tcW w:w="4750" w:type="dxa"/>
          </w:tcPr>
          <w:p>
            <w:r>
              <w:t xml:space="preserve">Van welk materiaal zijn de buitenkozijnen gemaakt?</w:t>
            </w:r>
            <w:r>
              <w:br/>
            </w:r>
            <w:r>
              <w:rPr>
                <w:i/>
              </w:rPr>
              <w:t xml:space="preserve">(bijvoorbeeld hout, kunststof of aluminium of een andersoortig materiaal)</w:t>
            </w:r>
            <w:r>
              <w:br/>
            </w:r>
          </w:p>
        </w:tc>
        <w:tc>
          <w:tcPr>
            <w:tcW w:w="250" w:type="dxa"/>
          </w:tcPr>
          <w:p>
            <w:r>
              <w:t xml:space="preserve">:</w:t>
            </w:r>
          </w:p>
        </w:tc>
        <w:tc>
          <w:tcPr>
            <w:tcW w:w="5000" w:type="dxa"/>
            <w:gridSpan w:val="4"/>
          </w:tcPr>
          <w:p>
            <w:r>
              <w:t xml:space="preserve">Hout</w:t>
            </w:r>
          </w:p>
        </w:tc>
      </w:tr>
      <w:tr>
        <w:tc>
          <w:tcPr>
            <w:tcW w:w="250" w:type="dxa"/>
          </w:tcPr>
          <w:p>
            <w:r>
              <w:t xml:space="preserve">b</w:t>
            </w:r>
          </w:p>
        </w:tc>
        <w:tc>
          <w:tcPr>
            <w:tcW w:w="4750" w:type="dxa"/>
          </w:tcPr>
          <w:p>
            <w:r>
              <w:t xml:space="preserve">Wanneer zijn de buitenkozijnen, ramen en deuren van het appartement voor het laatst geschilderd?</w:t>
            </w:r>
            <w:r>
              <w:br/>
            </w:r>
          </w:p>
        </w:tc>
        <w:tc>
          <w:tcPr>
            <w:tcW w:w="250" w:type="dxa"/>
          </w:tcPr>
          <w:p>
            <w:r>
              <w:t xml:space="preserve">:</w:t>
            </w:r>
          </w:p>
        </w:tc>
        <w:tc>
          <w:tcPr>
            <w:tcW w:w="5000" w:type="dxa"/>
            <w:gridSpan w:val="4"/>
          </w:tcPr>
          <w:p>
            <w:r>
              <w:t xml:space="preserve">2024</w:t>
            </w:r>
          </w:p>
        </w:tc>
      </w:tr>
      <w:tr>
        <w:tc>
          <w:tcPr>
            <w:tcW w:w="250" w:type="dxa"/>
          </w:tcPr>
          <w:p>
            <w:r>
              <w:t xml:space="preserve"/>
            </w:r>
          </w:p>
        </w:tc>
        <w:tc>
          <w:tcPr>
            <w:tcW w:w="8500" w:type="dxa"/>
            <w:gridSpan w:val="4"/>
          </w:tcPr>
          <w:p>
            <w:r>
              <w:t xml:space="preserve">Is dit gebeurd door een erkend schildersbedrijf?</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door wie?</w:t>
            </w:r>
            <w:r>
              <w:br/>
            </w:r>
          </w:p>
        </w:tc>
        <w:tc>
          <w:tcPr>
            <w:tcW w:w="250" w:type="dxa"/>
          </w:tcPr>
          <w:p>
            <w:r>
              <w:t xml:space="preserve">:</w:t>
            </w:r>
          </w:p>
        </w:tc>
        <w:tc>
          <w:tcPr>
            <w:tcW w:w="5000" w:type="dxa"/>
            <w:gridSpan w:val="4"/>
          </w:tcPr>
          <w:p>
            <w:r>
              <w:t xml:space="preserve">Terug te lezen in notulen VVE</w:t>
            </w:r>
          </w:p>
        </w:tc>
      </w:tr>
      <w:tr>
        <w:tc>
          <w:tcPr>
            <w:tcW w:w="250" w:type="dxa"/>
          </w:tcPr>
          <w:p>
            <w:r>
              <w:t xml:space="preserve">c</w:t>
            </w:r>
          </w:p>
        </w:tc>
        <w:tc>
          <w:tcPr>
            <w:tcW w:w="8500" w:type="dxa"/>
            <w:gridSpan w:val="4"/>
          </w:tcPr>
          <w:p>
            <w:r>
              <w:t xml:space="preserve">Functioneren alle scharnieren en sloten in het appartement?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toelichting:</w:t>
            </w:r>
            <w:r>
              <w:br/>
            </w:r>
          </w:p>
        </w:tc>
        <w:tc>
          <w:tcPr>
            <w:tcW w:w="250" w:type="dxa"/>
          </w:tcPr>
          <w:p>
            <w:r>
              <w:t xml:space="preserve">:</w:t>
            </w:r>
          </w:p>
        </w:tc>
        <w:tc>
          <w:tcPr>
            <w:tcW w:w="5000" w:type="dxa"/>
            <w:gridSpan w:val="4"/>
          </w:tcPr>
          <w:p>
            <w:r>
              <w:t xml:space="preserve"/>
            </w:r>
          </w:p>
        </w:tc>
      </w:tr>
      <w:tr>
        <w:tc>
          <w:tcPr>
            <w:tcW w:w="250" w:type="dxa"/>
          </w:tcPr>
          <w:p>
            <w:r>
              <w:t xml:space="preserve">d</w:t>
            </w:r>
          </w:p>
        </w:tc>
        <w:tc>
          <w:tcPr>
            <w:tcW w:w="8500" w:type="dxa"/>
            <w:gridSpan w:val="4"/>
          </w:tcPr>
          <w:p>
            <w:r>
              <w:t xml:space="preserve">Zijn voor alle afsluitbare deuren, ramen etc. sleutels aanwezig?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voor welke deuren, ramen etc. niet?</w:t>
            </w:r>
            <w:r>
              <w:br/>
            </w:r>
          </w:p>
        </w:tc>
        <w:tc>
          <w:tcPr>
            <w:tcW w:w="250" w:type="dxa"/>
          </w:tcPr>
          <w:p>
            <w:r>
              <w:t xml:space="preserve">:</w:t>
            </w:r>
          </w:p>
        </w:tc>
        <w:tc>
          <w:tcPr>
            <w:tcW w:w="5000" w:type="dxa"/>
            <w:gridSpan w:val="4"/>
          </w:tcPr>
          <w:p>
            <w:r>
              <w:t xml:space="preserve"/>
            </w:r>
          </w:p>
        </w:tc>
      </w:tr>
      <w:tr>
        <w:tc>
          <w:tcPr>
            <w:tcW w:w="250" w:type="dxa"/>
          </w:tcPr>
          <w:p>
            <w:r>
              <w:t xml:space="preserve">e</w:t>
            </w:r>
          </w:p>
        </w:tc>
        <w:tc>
          <w:tcPr>
            <w:tcW w:w="8500" w:type="dxa"/>
            <w:gridSpan w:val="4"/>
          </w:tcPr>
          <w:p>
            <w:r>
              <w:t xml:space="preserve">Is er sprake van isolerende beglazing in het appartement?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 type glas?</w:t>
            </w:r>
            <w:r>
              <w:br/>
            </w:r>
            <w:r>
              <w:rPr>
                <w:i/>
              </w:rPr>
              <w:t xml:space="preserve"> (bijvoorbeeld HR, HR+, HR++ of HR+++, zie de glassponning waarin doorgaans staat vermeld welke type glas er is geplaatst)</w:t>
            </w:r>
            <w:r>
              <w:br/>
            </w:r>
          </w:p>
        </w:tc>
        <w:tc>
          <w:tcPr>
            <w:tcW w:w="250" w:type="dxa"/>
          </w:tcPr>
          <w:p>
            <w:r>
              <w:t xml:space="preserve">:</w:t>
            </w:r>
          </w:p>
        </w:tc>
        <w:tc>
          <w:tcPr>
            <w:tcW w:w="5000" w:type="dxa"/>
            <w:gridSpan w:val="4"/>
          </w:tcPr>
          <w:p>
            <w:r>
              <w:t xml:space="preserve">Ho+</w:t>
            </w:r>
          </w:p>
        </w:tc>
      </w:tr>
      <w:tr>
        <w:tc>
          <w:tcPr>
            <w:tcW w:w="250" w:type="dxa"/>
          </w:tcPr>
          <w:p>
            <w:r>
              <w:t xml:space="preserve"/>
            </w:r>
          </w:p>
        </w:tc>
        <w:tc>
          <w:tcPr>
            <w:tcW w:w="8500" w:type="dxa"/>
            <w:gridSpan w:val="4"/>
          </w:tcPr>
          <w:p>
            <w:r>
              <w:t xml:space="preserve">Is er sprake van isolerende beglazing in het gehele appartement?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welke ramen zijn niet geïsoleerd?</w:t>
            </w:r>
            <w:r>
              <w:br/>
            </w:r>
          </w:p>
        </w:tc>
        <w:tc>
          <w:tcPr>
            <w:tcW w:w="250" w:type="dxa"/>
          </w:tcPr>
          <w:p>
            <w:r>
              <w:t xml:space="preserve">:</w:t>
            </w:r>
          </w:p>
        </w:tc>
        <w:tc>
          <w:tcPr>
            <w:tcW w:w="5000" w:type="dxa"/>
            <w:gridSpan w:val="4"/>
          </w:tcPr>
          <w:p>
            <w:r>
              <w:t xml:space="preserve"/>
            </w:r>
          </w:p>
        </w:tc>
      </w:tr>
      <w:tr>
        <w:tc>
          <w:tcPr>
            <w:tcW w:w="250" w:type="dxa"/>
          </w:tcPr>
          <w:p>
            <w:r>
              <w:t xml:space="preserve">f</w:t>
            </w:r>
          </w:p>
        </w:tc>
        <w:tc>
          <w:tcPr>
            <w:tcW w:w="8500" w:type="dxa"/>
            <w:gridSpan w:val="4"/>
          </w:tcPr>
          <w:p>
            <w:r>
              <w:t xml:space="preserve">Is er bij de isolerende beglazing sprake van condensvorming tussen het glas?</w:t>
            </w:r>
            <w:r>
              <w:br/>
            </w:r>
            <w:r>
              <w:rPr>
                <w:i/>
              </w:rPr>
              <w:t xml:space="preserve">(Denk aan lekkende ruiten.)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bl>
    <w:p/>
    <w:p>
      <w:r>
        <w:rPr>
          <w:b/>
          <w:color w:val="4F81BD"/>
        </w:rPr>
        <w:t xml:space="preserve">5. Vloeren, plafonds en wanden</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Is er in het appartement sprake (geweest) van vochtdoorslag of optrekkend vocht op vloeren, plafonds en/of wanden?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b</w:t>
            </w:r>
          </w:p>
        </w:tc>
        <w:tc>
          <w:tcPr>
            <w:tcW w:w="8500" w:type="dxa"/>
            <w:gridSpan w:val="4"/>
          </w:tcPr>
          <w:p>
            <w:r>
              <w:t xml:space="preserve">Is er in het appartement sprake (geweest) van schimmelvorming op de vloeren, plafonds en/of wanden?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Kleine Slaapkamer   Door toedoen van slecht ventilatie</w:t>
            </w:r>
          </w:p>
        </w:tc>
      </w:tr>
      <w:tr>
        <w:tc>
          <w:tcPr>
            <w:tcW w:w="250" w:type="dxa"/>
          </w:tcPr>
          <w:p>
            <w:r>
              <w:t xml:space="preserve">c</w:t>
            </w:r>
          </w:p>
        </w:tc>
        <w:tc>
          <w:tcPr>
            <w:tcW w:w="8500" w:type="dxa"/>
            <w:gridSpan w:val="4"/>
          </w:tcPr>
          <w:p>
            <w:r>
              <w:t xml:space="preserve">Zijn er in het appartement (gerepareerde) of (verborgen) scheuren en/of beschadigingen in/aan vloeren, plafonds en/of wanden aanwezig?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d</w:t>
            </w:r>
          </w:p>
        </w:tc>
        <w:tc>
          <w:tcPr>
            <w:tcW w:w="8500" w:type="dxa"/>
            <w:gridSpan w:val="4"/>
          </w:tcPr>
          <w:p>
            <w:r>
              <w:t xml:space="preserve">Hebben zich in het verleden in het appartement problemen voorgedaan met de afwerkingen? </w:t>
            </w:r>
            <w:r>
              <w:br/>
            </w:r>
            <w:r>
              <w:rPr>
                <w:i/>
              </w:rPr>
              <w:t xml:space="preserve">(Bijvoorbeeld loszittend tegelwerk, loslatend behang of spuitwerk, holklinkend of loszittend stucwerk, etc)</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e</w:t>
            </w:r>
          </w:p>
        </w:tc>
        <w:tc>
          <w:tcPr>
            <w:tcW w:w="8500" w:type="dxa"/>
            <w:gridSpan w:val="4"/>
          </w:tcPr>
          <w:p>
            <w:r>
              <w:t xml:space="preserve">Is er in het appartement sprake (geweest) van gebreken aan de vloerconstructie, zoals scheve, doorbuigende, krakende, beschadigde en/of aangetaste vloerdelen?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f</w:t>
            </w:r>
          </w:p>
        </w:tc>
        <w:tc>
          <w:tcPr>
            <w:tcW w:w="7400" w:type="dxa"/>
            <w:gridSpan w:val="3"/>
          </w:tcPr>
          <w:p>
            <w:r>
              <w:t xml:space="preserve">Is er in het appartement sprake van vloerisolatie?</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wanneer heeft de isolatie van de vloer plaatsgevonden en met welk isolatiemateriaal?</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Heeft u een certificaat of bewijs van het na-isoleren?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Is er sprake van volledige isolatie?</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welke delen zijn er niet geïsoleerd?</w:t>
            </w:r>
            <w:r>
              <w:br/>
            </w:r>
          </w:p>
        </w:tc>
        <w:tc>
          <w:tcPr>
            <w:tcW w:w="250" w:type="dxa"/>
          </w:tcPr>
          <w:p>
            <w:r>
              <w:t xml:space="preserve">:</w:t>
            </w:r>
          </w:p>
        </w:tc>
        <w:tc>
          <w:tcPr>
            <w:tcW w:w="5000" w:type="dxa"/>
            <w:gridSpan w:val="4"/>
          </w:tcPr>
          <w:p>
            <w:r>
              <w:t xml:space="preserve"/>
            </w:r>
          </w:p>
        </w:tc>
      </w:tr>
    </w:tbl>
    <w:p/>
    <w:p>
      <w:r>
        <w:rPr>
          <w:b/>
          <w:color w:val="4F81BD"/>
        </w:rPr>
        <w:t xml:space="preserve">6. Fundering, kruipruimte en kelder</w:t>
      </w:r>
    </w:p>
    <w:tbl>
      <w:tblPr>
        <w:tblW w:w="10250" w:type="dxa"/>
        <w:tblLayout w:type="fixed"/>
        <w:tblCellMar>
          <w:top w:w="0" w:type="dxa"/>
          <w:left w:w="0" w:type="dxa"/>
          <w:right w:w="0" w:type="dxa"/>
        </w:tblCellMar>
      </w:tblPr>
      <w:tr>
        <w:tc>
          <w:tcPr>
            <w:tcW w:w="250" w:type="dxa"/>
          </w:tcPr>
          <w:p>
            <w:r>
              <w:t xml:space="preserve">a</w:t>
            </w:r>
          </w:p>
        </w:tc>
        <w:tc>
          <w:tcPr>
            <w:tcW w:w="7400" w:type="dxa"/>
            <w:gridSpan w:val="3"/>
          </w:tcPr>
          <w:p>
            <w:r>
              <w:t xml:space="preserve">Is er in het appartement sprake (geweest) van gebreken aan de fundering?</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b</w:t>
            </w:r>
          </w:p>
        </w:tc>
        <w:tc>
          <w:tcPr>
            <w:tcW w:w="8500" w:type="dxa"/>
            <w:gridSpan w:val="4"/>
          </w:tcPr>
          <w:p>
            <w:r>
              <w:t xml:space="preserve">Is de kruipruimte van het appartement toegankelijk?</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Is de kruipruimte droog?</w:t>
            </w:r>
            <w:r>
              <w:br/>
            </w:r>
          </w:p>
        </w:tc>
        <w:tc>
          <w:tcPr>
            <w:tcW w:w="2600" w:type="dxa"/>
            <w:gridSpan w:val="3"/>
          </w:tcPr>
          <w:p>
            <w:pPr>
              <w:jc w:val="right"/>
            </w:pPr>
            <w:r>
              <w:rPr>
                <w:sz w:val="24"/>
              </w:rPr>
              <w:t xml:space="preserve">☐ </w:t>
            </w:r>
            <w:r>
              <w:rPr>
                <w:sz w:val="20"/>
              </w:rPr>
              <w:t xml:space="preserve">meestal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of meestal, toelichting:</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7400" w:type="dxa"/>
            <w:gridSpan w:val="3"/>
          </w:tcPr>
          <w:p>
            <w:r>
              <w:t xml:space="preserve">Is er sprake van vochtdoorslag door de kelderwand?</w:t>
            </w:r>
            <w:r>
              <w:br/>
            </w:r>
          </w:p>
        </w:tc>
        <w:tc>
          <w:tcPr>
            <w:tcW w:w="2600" w:type="dxa"/>
            <w:gridSpan w:val="3"/>
          </w:tcPr>
          <w:p>
            <w:pPr>
              <w:jc w:val="right"/>
            </w:pPr>
            <w:r>
              <w:rPr>
                <w:sz w:val="24"/>
              </w:rPr>
              <w:t xml:space="preserve">☐ </w:t>
            </w:r>
            <w:r>
              <w:rPr>
                <w:sz w:val="20"/>
              </w:rPr>
              <w:t xml:space="preserve">soms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of soms, toelichting:</w:t>
            </w:r>
            <w:r>
              <w:br/>
            </w:r>
          </w:p>
        </w:tc>
        <w:tc>
          <w:tcPr>
            <w:tcW w:w="250" w:type="dxa"/>
          </w:tcPr>
          <w:p>
            <w:r>
              <w:t xml:space="preserve">:</w:t>
            </w:r>
          </w:p>
        </w:tc>
        <w:tc>
          <w:tcPr>
            <w:tcW w:w="5000" w:type="dxa"/>
            <w:gridSpan w:val="4"/>
          </w:tcPr>
          <w:p>
            <w:r>
              <w:t xml:space="preserve"/>
            </w:r>
          </w:p>
        </w:tc>
      </w:tr>
      <w:tr>
        <w:tc>
          <w:tcPr>
            <w:tcW w:w="250" w:type="dxa"/>
          </w:tcPr>
          <w:p>
            <w:r>
              <w:t xml:space="preserve">d</w:t>
            </w:r>
          </w:p>
        </w:tc>
        <w:tc>
          <w:tcPr>
            <w:tcW w:w="8500" w:type="dxa"/>
            <w:gridSpan w:val="4"/>
          </w:tcPr>
          <w:p>
            <w:r>
              <w:t xml:space="preserve">Is de grondwaterstand in de afgelopen jaren waarneembaar gewijzigd of is er sprake van wateroverlast geweest?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Zo ja, heeft dit tot problemen geleid in de vorm van water in de kruipruimte c.q. kelder?</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tot wat voor andere problemen heeft dit geleid?</w:t>
            </w:r>
            <w:r>
              <w:br/>
            </w:r>
          </w:p>
        </w:tc>
        <w:tc>
          <w:tcPr>
            <w:tcW w:w="250" w:type="dxa"/>
          </w:tcPr>
          <w:p>
            <w:r>
              <w:t xml:space="preserve">:</w:t>
            </w:r>
          </w:p>
        </w:tc>
        <w:tc>
          <w:tcPr>
            <w:tcW w:w="5000" w:type="dxa"/>
            <w:gridSpan w:val="4"/>
          </w:tcPr>
          <w:p>
            <w:r>
              <w:t xml:space="preserve"/>
            </w:r>
          </w:p>
        </w:tc>
      </w:tr>
    </w:tbl>
    <w:p/>
    <w:p>
      <w:r>
        <w:rPr>
          <w:b/>
          <w:color w:val="4F81BD"/>
        </w:rPr>
        <w:t xml:space="preserve">7. Installaties</w:t>
      </w:r>
    </w:p>
    <w:tbl>
      <w:tblPr>
        <w:tblW w:w="10250" w:type="dxa"/>
        <w:tblLayout w:type="fixed"/>
        <w:tblCellMar>
          <w:top w:w="0" w:type="dxa"/>
          <w:left w:w="0" w:type="dxa"/>
          <w:right w:w="0" w:type="dxa"/>
        </w:tblCellMar>
      </w:tblPr>
      <w:tr>
        <w:tc>
          <w:tcPr>
            <w:tcW w:w="250" w:type="dxa"/>
          </w:tcPr>
          <w:p>
            <w:r>
              <w:t xml:space="preserve">a</w:t>
            </w:r>
          </w:p>
        </w:tc>
        <w:tc>
          <w:tcPr>
            <w:tcW w:w="4750" w:type="dxa"/>
          </w:tcPr>
          <w:p>
            <w:r>
              <w:t xml:space="preserve">Wat voor warmte-installatie(s) is/zijn er aanwezig in het appartement?</w:t>
            </w:r>
            <w:r>
              <w:br/>
            </w:r>
            <w:r>
              <w:rPr>
                <w:i/>
              </w:rPr>
              <w:t xml:space="preserve">(bijvoorbeeld cv-installatie, WTW-systeem, WKO-systeem, blokverwarming, (hybride) warmtepomp, airconditioning, zonneboiler, elektrische boiler, pelletkachel dan wel een andere installatie)</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Is/zijn de installatie(s) eigendom?</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toelichting:</w:t>
            </w:r>
            <w:r>
              <w:br/>
            </w:r>
            <w:r>
              <w:rPr>
                <w:i/>
              </w:rPr>
              <w:t xml:space="preserve">(bijvoorbeeld de installatie(s) is/ zijn gehuurd of geleased. Tevens huur-/leaseprijs vermelden)</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Merk van de installatie(s):</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Type(nummer) van de installatie(s):</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Installatiedatum van de installatie(s):</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Op welke datum is/zijn deze installatie(s) voor het laatst onderhouden?</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Is het onderhoud uitgevoerd door een erkend bedrijf?</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door wie?</w:t>
            </w:r>
            <w:r>
              <w:br/>
            </w:r>
          </w:p>
        </w:tc>
        <w:tc>
          <w:tcPr>
            <w:tcW w:w="250" w:type="dxa"/>
          </w:tcPr>
          <w:p>
            <w:r>
              <w:t xml:space="preserve">:</w:t>
            </w:r>
          </w:p>
        </w:tc>
        <w:tc>
          <w:tcPr>
            <w:tcW w:w="5000" w:type="dxa"/>
            <w:gridSpan w:val="4"/>
          </w:tcPr>
          <w:p>
            <w:r>
              <w:t xml:space="preserve"/>
            </w:r>
          </w:p>
        </w:tc>
      </w:tr>
      <w:tr>
        <w:tc>
          <w:tcPr>
            <w:tcW w:w="250" w:type="dxa"/>
          </w:tcPr>
          <w:p>
            <w:r>
              <w:t xml:space="preserve">b</w:t>
            </w:r>
          </w:p>
        </w:tc>
        <w:tc>
          <w:tcPr>
            <w:tcW w:w="8500" w:type="dxa"/>
            <w:gridSpan w:val="4"/>
          </w:tcPr>
          <w:p>
            <w:r>
              <w:t xml:space="preserve">Zijn er de afgelopen tijd zaken opgevallen ten aanzien van de installatie(s)?</w:t>
            </w:r>
            <w:r>
              <w:br/>
            </w:r>
            <w:r>
              <w:rPr>
                <w:i/>
              </w:rPr>
              <w:t xml:space="preserve">(bijvoorbeeld de cv-installatie moet meer dan 1 keer per jaar bijgevuld worden of de installatie functioneert niet goed)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wat is u opgevallen?</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8500" w:type="dxa"/>
            <w:gridSpan w:val="4"/>
          </w:tcPr>
          <w:p>
            <w:r>
              <w:t xml:space="preserve">Zijn er radiatoren die niet warm worden?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d</w:t>
            </w:r>
          </w:p>
        </w:tc>
        <w:tc>
          <w:tcPr>
            <w:tcW w:w="8500" w:type="dxa"/>
            <w:gridSpan w:val="4"/>
          </w:tcPr>
          <w:p>
            <w:r>
              <w:t xml:space="preserve">Zijn er radiatoren of (water)leidingen die lekken?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 en welke?</w:t>
            </w:r>
            <w:r>
              <w:br/>
            </w:r>
          </w:p>
        </w:tc>
        <w:tc>
          <w:tcPr>
            <w:tcW w:w="250" w:type="dxa"/>
          </w:tcPr>
          <w:p>
            <w:r>
              <w:t xml:space="preserve">:</w:t>
            </w:r>
          </w:p>
        </w:tc>
        <w:tc>
          <w:tcPr>
            <w:tcW w:w="5000" w:type="dxa"/>
            <w:gridSpan w:val="4"/>
          </w:tcPr>
          <w:p>
            <w:r>
              <w:t xml:space="preserve"/>
            </w:r>
          </w:p>
        </w:tc>
      </w:tr>
      <w:tr>
        <w:tc>
          <w:tcPr>
            <w:tcW w:w="250" w:type="dxa"/>
          </w:tcPr>
          <w:p>
            <w:r>
              <w:t xml:space="preserve">e</w:t>
            </w:r>
          </w:p>
        </w:tc>
        <w:tc>
          <w:tcPr>
            <w:tcW w:w="8500" w:type="dxa"/>
            <w:gridSpan w:val="4"/>
          </w:tcPr>
          <w:p>
            <w:r>
              <w:t xml:space="preserve">Zijn er radiatoren of (water)leidingen die ooit zijn bevroren?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f</w:t>
            </w:r>
          </w:p>
        </w:tc>
        <w:tc>
          <w:tcPr>
            <w:tcW w:w="8500" w:type="dxa"/>
            <w:gridSpan w:val="4"/>
          </w:tcPr>
          <w:p>
            <w:r>
              <w:t xml:space="preserve">Heeft u vloerverwarming in het appartement?</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Zo ja, betreft dit elektrische vloerverwarming, vloerverwarming met warm water of anders? Elektrisch:</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warm water:</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overig, namelijk</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Waar bevindt zich de elektrische vloerverwarming?</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Waar bevindt zich de vloerverwarming met warm water?</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Waar bevindt zich de overige vloerverwarming?</w:t>
            </w:r>
            <w:r>
              <w:br/>
            </w:r>
          </w:p>
        </w:tc>
        <w:tc>
          <w:tcPr>
            <w:tcW w:w="250" w:type="dxa"/>
          </w:tcPr>
          <w:p>
            <w:r>
              <w:t xml:space="preserve">:</w:t>
            </w:r>
          </w:p>
        </w:tc>
        <w:tc>
          <w:tcPr>
            <w:tcW w:w="5000" w:type="dxa"/>
            <w:gridSpan w:val="4"/>
          </w:tcPr>
          <w:p>
            <w:r>
              <w:t xml:space="preserve"/>
            </w:r>
          </w:p>
        </w:tc>
      </w:tr>
      <w:tr>
        <w:tc>
          <w:tcPr>
            <w:tcW w:w="250" w:type="dxa"/>
          </w:tcPr>
          <w:p>
            <w:r>
              <w:t xml:space="preserve">g</w:t>
            </w:r>
          </w:p>
        </w:tc>
        <w:tc>
          <w:tcPr>
            <w:tcW w:w="8500" w:type="dxa"/>
            <w:gridSpan w:val="4"/>
          </w:tcPr>
          <w:p>
            <w:r>
              <w:t xml:space="preserve">Zijn er vertrekken die niet (goed) warm worden?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h</w:t>
            </w:r>
          </w:p>
        </w:tc>
        <w:tc>
          <w:tcPr>
            <w:tcW w:w="8500" w:type="dxa"/>
            <w:gridSpan w:val="4"/>
          </w:tcPr>
          <w:p>
            <w:r>
              <w:t xml:space="preserve">Heeft het appartementencomplex zonnepanelen?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In welk jaar zijn de zonnepanelen geplaatst? Jaar:</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Waarvoor wordt de energie die wordt opgewekt gebruikt?</w:t>
            </w:r>
            <w:r>
              <w:br/>
            </w:r>
            <w:r>
              <w:rPr>
                <w:i/>
              </w:rPr>
              <w:t xml:space="preserve">(Bijvoorbeeld voor de privé-gedeeltes van de bewoners of voor de gemeenschappelijke ruimten)</w:t>
            </w:r>
            <w:r>
              <w:br/>
            </w:r>
          </w:p>
        </w:tc>
        <w:tc>
          <w:tcPr>
            <w:tcW w:w="250" w:type="dxa"/>
          </w:tcPr>
          <w:p>
            <w:r>
              <w:t xml:space="preserve">:</w:t>
            </w:r>
          </w:p>
        </w:tc>
        <w:tc>
          <w:tcPr>
            <w:tcW w:w="5000" w:type="dxa"/>
            <w:gridSpan w:val="4"/>
          </w:tcPr>
          <w:p>
            <w:r>
              <w:t xml:space="preserve"/>
            </w:r>
          </w:p>
        </w:tc>
      </w:tr>
      <w:tr>
        <w:tc>
          <w:tcPr>
            <w:tcW w:w="250" w:type="dxa"/>
          </w:tcPr>
          <w:p>
            <w:r>
              <w:t xml:space="preserve">i</w:t>
            </w:r>
          </w:p>
        </w:tc>
        <w:tc>
          <w:tcPr>
            <w:tcW w:w="4750" w:type="dxa"/>
          </w:tcPr>
          <w:p>
            <w:r>
              <w:t xml:space="preserve">In welk jaar zijn voor het laatst de aanwezige schoorsteenkanalen/rookgasafvoeren geveegd/gereinigd?</w:t>
            </w:r>
            <w:r>
              <w:br/>
            </w:r>
          </w:p>
        </w:tc>
        <w:tc>
          <w:tcPr>
            <w:tcW w:w="250" w:type="dxa"/>
          </w:tcPr>
          <w:p>
            <w:r>
              <w:t xml:space="preserve">:</w:t>
            </w:r>
          </w:p>
        </w:tc>
        <w:tc>
          <w:tcPr>
            <w:tcW w:w="5000" w:type="dxa"/>
            <w:gridSpan w:val="4"/>
          </w:tcPr>
          <w:p>
            <w:r>
              <w:t xml:space="preserve"/>
            </w:r>
          </w:p>
        </w:tc>
      </w:tr>
      <w:tr>
        <w:tc>
          <w:tcPr>
            <w:tcW w:w="250" w:type="dxa"/>
          </w:tcPr>
          <w:p>
            <w:r>
              <w:t xml:space="preserve">j</w:t>
            </w:r>
          </w:p>
        </w:tc>
        <w:tc>
          <w:tcPr>
            <w:tcW w:w="4750" w:type="dxa"/>
          </w:tcPr>
          <w:p>
            <w:r>
              <w:t xml:space="preserve">Wanneer heeft u de aanwezige schoorsteenkanalen voor het laatst gebruikt?</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7400" w:type="dxa"/>
            <w:gridSpan w:val="3"/>
          </w:tcPr>
          <w:p>
            <w:r>
              <w:t xml:space="preserve">Is de trek van aanwezige schoorsteenkanalen goed?</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k</w:t>
            </w:r>
          </w:p>
        </w:tc>
        <w:tc>
          <w:tcPr>
            <w:tcW w:w="7400" w:type="dxa"/>
            <w:gridSpan w:val="3"/>
          </w:tcPr>
          <w:p>
            <w:r>
              <w:t xml:space="preserve">Zijn er onderdelen van de elektrische installatie vernieuwd?</w:t>
            </w:r>
            <w:r>
              <w:br/>
            </w:r>
            <w:r>
              <w:rPr>
                <w:i/>
              </w:rPr>
              <w:t xml:space="preserve"> (onder de elektrische installatie wordt verstaan alle elektra leidingen/ schakelaars stopcontacten, meterkast e.d.)</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wanneer en welke onderdelen?</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7400" w:type="dxa"/>
            <w:gridSpan w:val="3"/>
          </w:tcPr>
          <w:p>
            <w:r>
              <w:t xml:space="preserve">Zijn er gebreken aan de (technische) installaties?</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l</w:t>
            </w:r>
          </w:p>
        </w:tc>
        <w:tc>
          <w:tcPr>
            <w:tcW w:w="8500" w:type="dxa"/>
            <w:gridSpan w:val="4"/>
          </w:tcPr>
          <w:p>
            <w:r>
              <w:t xml:space="preserve">Is er een laadpaal aanwezig voor een elektrische auto?</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 bevindt deze zich?</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Blijft deze achter?</w:t>
            </w:r>
            <w:r>
              <w:br/>
            </w:r>
          </w:p>
        </w:tc>
        <w:tc>
          <w:tcPr>
            <w:tcW w:w="250" w:type="dxa"/>
          </w:tcPr>
          <w:p>
            <w:r>
              <w:t xml:space="preserve">:</w:t>
            </w:r>
          </w:p>
        </w:tc>
        <w:tc>
          <w:tcPr>
            <w:tcW w:w="5000" w:type="dxa"/>
            <w:gridSpan w:val="4"/>
          </w:tcPr>
          <w:p>
            <w:pPr>
              <w:jc w:val="right"/>
            </w:pPr>
            <w:r>
              <w:rPr>
                <w:sz w:val="24"/>
              </w:rPr>
              <w:t xml:space="preserve">☐ </w:t>
            </w:r>
            <w:r>
              <w:rPr>
                <w:sz w:val="20"/>
              </w:rPr>
              <w:t xml:space="preserve">nader overeen te komen  </w:t>
            </w: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m</w:t>
            </w:r>
          </w:p>
        </w:tc>
        <w:tc>
          <w:tcPr>
            <w:tcW w:w="8500" w:type="dxa"/>
            <w:gridSpan w:val="4"/>
          </w:tcPr>
          <w:p>
            <w:r>
              <w:t xml:space="preserve">Is er mechanische ventilatie of een soortgelijk systeem aanwezig?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Zo ja, functioneert dit systeem naar behoren?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toelichting:</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Wanneer is dit systeem voor het laatst onderhouden?</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Hoe oud is dit systeem ongeveer?</w:t>
            </w:r>
            <w:r>
              <w:br/>
            </w:r>
          </w:p>
        </w:tc>
        <w:tc>
          <w:tcPr>
            <w:tcW w:w="250" w:type="dxa"/>
          </w:tcPr>
          <w:p>
            <w:r>
              <w:t xml:space="preserve">:</w:t>
            </w:r>
          </w:p>
        </w:tc>
        <w:tc>
          <w:tcPr>
            <w:tcW w:w="5000" w:type="dxa"/>
            <w:gridSpan w:val="4"/>
          </w:tcPr>
          <w:p>
            <w:r>
              <w:t xml:space="preserve"/>
            </w:r>
          </w:p>
        </w:tc>
      </w:tr>
      <w:tr>
        <w:tc>
          <w:tcPr>
            <w:tcW w:w="250" w:type="dxa"/>
          </w:tcPr>
          <w:p>
            <w:r>
              <w:t xml:space="preserve">n</w:t>
            </w:r>
          </w:p>
        </w:tc>
        <w:tc>
          <w:tcPr>
            <w:tcW w:w="8500" w:type="dxa"/>
            <w:gridSpan w:val="4"/>
          </w:tcPr>
          <w:p>
            <w:r>
              <w:t xml:space="preserve">Is er een domoticasysteem of een soortgelijk systeem aanwezig?</w:t>
            </w:r>
            <w:r>
              <w:br/>
            </w:r>
            <w:r>
              <w:rPr>
                <w:i/>
              </w:rPr>
              <w:t xml:space="preserve"> (Een domoticasysteem bedient de verwarming, verlichting, verwarming, audio, ventilatie e.d. automatisch)</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Zo ja, functioneert dit systeem naar behoren?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toelichting:</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Hoe oud is dit systeem ongeveer?</w:t>
            </w:r>
            <w:r>
              <w:br/>
            </w:r>
          </w:p>
        </w:tc>
        <w:tc>
          <w:tcPr>
            <w:tcW w:w="250" w:type="dxa"/>
          </w:tcPr>
          <w:p>
            <w:r>
              <w:t xml:space="preserve">:</w:t>
            </w:r>
          </w:p>
        </w:tc>
        <w:tc>
          <w:tcPr>
            <w:tcW w:w="5000" w:type="dxa"/>
            <w:gridSpan w:val="4"/>
          </w:tcPr>
          <w:p>
            <w:r>
              <w:t xml:space="preserve"/>
            </w:r>
          </w:p>
        </w:tc>
      </w:tr>
      <w:tr>
        <w:tc>
          <w:tcPr>
            <w:tcW w:w="250" w:type="dxa"/>
          </w:tcPr>
          <w:p>
            <w:r>
              <w:t xml:space="preserve">o</w:t>
            </w:r>
          </w:p>
        </w:tc>
        <w:tc>
          <w:tcPr>
            <w:tcW w:w="8500" w:type="dxa"/>
            <w:gridSpan w:val="4"/>
          </w:tcPr>
          <w:p>
            <w:r>
              <w:t xml:space="preserve">Zijn er rookmelders op iedere verdieping aanwezig?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hoe oud zijn de rookmelders ongeveer?</w:t>
            </w:r>
            <w:r>
              <w:br/>
            </w:r>
          </w:p>
        </w:tc>
        <w:tc>
          <w:tcPr>
            <w:tcW w:w="250" w:type="dxa"/>
          </w:tcPr>
          <w:p>
            <w:r>
              <w:t xml:space="preserve">:</w:t>
            </w:r>
          </w:p>
        </w:tc>
        <w:tc>
          <w:tcPr>
            <w:tcW w:w="5000" w:type="dxa"/>
            <w:gridSpan w:val="4"/>
          </w:tcPr>
          <w:p>
            <w:r>
              <w:t xml:space="preserve"/>
            </w:r>
          </w:p>
        </w:tc>
      </w:tr>
    </w:tbl>
    <w:p/>
    <w:p>
      <w:r>
        <w:rPr>
          <w:b/>
          <w:color w:val="4F81BD"/>
        </w:rPr>
        <w:t xml:space="preserve">8. Sanitair, riolering en keuken</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Zijn er in het appartement beschadigingen aan wastafels, douche, bad, toiletten, gootstenen en kranen?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b</w:t>
            </w:r>
          </w:p>
        </w:tc>
        <w:tc>
          <w:tcPr>
            <w:tcW w:w="4750" w:type="dxa"/>
          </w:tcPr>
          <w:p>
            <w:r>
              <w:t xml:space="preserve">Hoe oud is de badkamer ongeveer?</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8500" w:type="dxa"/>
            <w:gridSpan w:val="4"/>
          </w:tcPr>
          <w:p>
            <w:r>
              <w:t xml:space="preserve">Lopen de afvoeren van wastafels, douche, bad, toiletten, gootstenen en kranen in het appartement goed door?</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welke niet?</w:t>
            </w:r>
            <w:r>
              <w:br/>
            </w:r>
          </w:p>
        </w:tc>
        <w:tc>
          <w:tcPr>
            <w:tcW w:w="250" w:type="dxa"/>
          </w:tcPr>
          <w:p>
            <w:r>
              <w:t xml:space="preserve">:</w:t>
            </w:r>
          </w:p>
        </w:tc>
        <w:tc>
          <w:tcPr>
            <w:tcW w:w="5000" w:type="dxa"/>
            <w:gridSpan w:val="4"/>
          </w:tcPr>
          <w:p>
            <w:r>
              <w:t xml:space="preserve"/>
            </w:r>
          </w:p>
        </w:tc>
      </w:tr>
      <w:tr>
        <w:tc>
          <w:tcPr>
            <w:tcW w:w="250" w:type="dxa"/>
          </w:tcPr>
          <w:p>
            <w:r>
              <w:t xml:space="preserve">d</w:t>
            </w:r>
          </w:p>
        </w:tc>
        <w:tc>
          <w:tcPr>
            <w:tcW w:w="8500" w:type="dxa"/>
            <w:gridSpan w:val="4"/>
          </w:tcPr>
          <w:p>
            <w:r>
              <w:t xml:space="preserve">Is het appartement aangesloten op het gemeentelijke riool?</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e</w:t>
            </w:r>
          </w:p>
        </w:tc>
        <w:tc>
          <w:tcPr>
            <w:tcW w:w="8500" w:type="dxa"/>
            <w:gridSpan w:val="4"/>
          </w:tcPr>
          <w:p>
            <w:r>
              <w:t xml:space="preserve">Zijn er in het appartement gebreken (geweest) aan de riolering, zoals breuken, stankoverlast, lekkages, etc.?</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f</w:t>
            </w:r>
          </w:p>
        </w:tc>
        <w:tc>
          <w:tcPr>
            <w:tcW w:w="7400" w:type="dxa"/>
            <w:gridSpan w:val="3"/>
          </w:tcPr>
          <w:p>
            <w:r>
              <w:t xml:space="preserve">Is er een andere voorziening, zoals een septictank, beerput of dergelijk aanwezig?</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wat is er aanwezig en hoe dient dit te worden onderhouden?</w:t>
            </w:r>
            <w:r>
              <w:br/>
            </w:r>
          </w:p>
        </w:tc>
        <w:tc>
          <w:tcPr>
            <w:tcW w:w="250" w:type="dxa"/>
          </w:tcPr>
          <w:p>
            <w:r>
              <w:t xml:space="preserve">:</w:t>
            </w:r>
          </w:p>
        </w:tc>
        <w:tc>
          <w:tcPr>
            <w:tcW w:w="5000" w:type="dxa"/>
            <w:gridSpan w:val="4"/>
          </w:tcPr>
          <w:p>
            <w:r>
              <w:t xml:space="preserve"/>
            </w:r>
          </w:p>
        </w:tc>
      </w:tr>
      <w:tr>
        <w:tc>
          <w:tcPr>
            <w:tcW w:w="250" w:type="dxa"/>
          </w:tcPr>
          <w:p>
            <w:r>
              <w:t xml:space="preserve">g</w:t>
            </w:r>
          </w:p>
        </w:tc>
        <w:tc>
          <w:tcPr>
            <w:tcW w:w="4750" w:type="dxa"/>
          </w:tcPr>
          <w:p>
            <w:r>
              <w:t xml:space="preserve">Van welk jaar dateert de keukenopstelling ongeveer?</w:t>
            </w:r>
            <w:r>
              <w:br/>
            </w:r>
          </w:p>
        </w:tc>
        <w:tc>
          <w:tcPr>
            <w:tcW w:w="250" w:type="dxa"/>
          </w:tcPr>
          <w:p>
            <w:r>
              <w:t xml:space="preserve">:</w:t>
            </w:r>
          </w:p>
        </w:tc>
        <w:tc>
          <w:tcPr>
            <w:tcW w:w="5000" w:type="dxa"/>
            <w:gridSpan w:val="4"/>
          </w:tcPr>
          <w:p>
            <w:r>
              <w:t xml:space="preserve"/>
            </w:r>
          </w:p>
        </w:tc>
      </w:tr>
      <w:tr>
        <w:tc>
          <w:tcPr>
            <w:tcW w:w="250" w:type="dxa"/>
          </w:tcPr>
          <w:p>
            <w:r>
              <w:t xml:space="preserve">h</w:t>
            </w:r>
          </w:p>
        </w:tc>
        <w:tc>
          <w:tcPr>
            <w:tcW w:w="4750" w:type="dxa"/>
          </w:tcPr>
          <w:p>
            <w:r>
              <w:t xml:space="preserve">Van welk jaar dateert de inbouwapparatuur ongeveer?</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Functioneert alle inbouwapparatuur?</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welk inbouwapparaat functioneert niet?</w:t>
            </w:r>
            <w:r>
              <w:br/>
            </w:r>
          </w:p>
        </w:tc>
        <w:tc>
          <w:tcPr>
            <w:tcW w:w="250" w:type="dxa"/>
          </w:tcPr>
          <w:p>
            <w:r>
              <w:t xml:space="preserve">:</w:t>
            </w:r>
          </w:p>
        </w:tc>
        <w:tc>
          <w:tcPr>
            <w:tcW w:w="5000" w:type="dxa"/>
            <w:gridSpan w:val="4"/>
          </w:tcPr>
          <w:p>
            <w:r>
              <w:t xml:space="preserve"/>
            </w:r>
          </w:p>
        </w:tc>
      </w:tr>
      <w:tr>
        <w:tc>
          <w:tcPr>
            <w:tcW w:w="250" w:type="dxa"/>
          </w:tcPr>
          <w:p>
            <w:r>
              <w:t xml:space="preserve">i</w:t>
            </w:r>
          </w:p>
        </w:tc>
        <w:tc>
          <w:tcPr>
            <w:tcW w:w="8500" w:type="dxa"/>
            <w:gridSpan w:val="4"/>
          </w:tcPr>
          <w:p>
            <w:r>
              <w:t xml:space="preserve">Heeft u een kokend water kraan?</w:t>
            </w:r>
            <w:r>
              <w:br/>
            </w:r>
            <w:r>
              <w:rPr>
                <w:i/>
              </w:rPr>
              <w:t xml:space="preserve"> (bijvoorbeeld een Quooker kraan of een soortgelijke kraan)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functioneert deze kraan naar behoren en hoe oud is deze kraan ongeveer?</w:t>
            </w:r>
            <w:r>
              <w:br/>
            </w:r>
          </w:p>
        </w:tc>
        <w:tc>
          <w:tcPr>
            <w:tcW w:w="250" w:type="dxa"/>
          </w:tcPr>
          <w:p>
            <w:r>
              <w:t xml:space="preserve">:</w:t>
            </w:r>
          </w:p>
        </w:tc>
        <w:tc>
          <w:tcPr>
            <w:tcW w:w="5000" w:type="dxa"/>
            <w:gridSpan w:val="4"/>
          </w:tcPr>
          <w:p>
            <w:r>
              <w:t xml:space="preserve"/>
            </w:r>
          </w:p>
        </w:tc>
      </w:tr>
    </w:tbl>
    <w:p/>
    <w:p>
      <w:r>
        <w:rPr>
          <w:b/>
          <w:color w:val="4F81BD"/>
        </w:rPr>
        <w:t xml:space="preserve">9. Diversen</w:t>
      </w:r>
    </w:p>
    <w:tbl>
      <w:tblPr>
        <w:tblW w:w="10250" w:type="dxa"/>
        <w:tblLayout w:type="fixed"/>
        <w:tblCellMar>
          <w:top w:w="0" w:type="dxa"/>
          <w:left w:w="0" w:type="dxa"/>
          <w:right w:w="0" w:type="dxa"/>
        </w:tblCellMar>
      </w:tblPr>
      <w:tr>
        <w:tc>
          <w:tcPr>
            <w:tcW w:w="250" w:type="dxa"/>
          </w:tcPr>
          <w:p>
            <w:r>
              <w:t xml:space="preserve">a</w:t>
            </w:r>
          </w:p>
        </w:tc>
        <w:tc>
          <w:tcPr>
            <w:tcW w:w="4750" w:type="dxa"/>
          </w:tcPr>
          <w:p>
            <w:r>
              <w:t xml:space="preserve">Wat is het bouwjaar van het appartement?</w:t>
            </w:r>
            <w:r>
              <w:br/>
            </w:r>
          </w:p>
        </w:tc>
        <w:tc>
          <w:tcPr>
            <w:tcW w:w="250" w:type="dxa"/>
          </w:tcPr>
          <w:p>
            <w:r>
              <w:t xml:space="preserve">:</w:t>
            </w:r>
          </w:p>
        </w:tc>
        <w:tc>
          <w:tcPr>
            <w:tcW w:w="5000" w:type="dxa"/>
            <w:gridSpan w:val="4"/>
          </w:tcPr>
          <w:p>
            <w:r>
              <w:t xml:space="preserve"/>
            </w:r>
          </w:p>
        </w:tc>
      </w:tr>
      <w:tr>
        <w:tc>
          <w:tcPr>
            <w:tcW w:w="250" w:type="dxa"/>
          </w:tcPr>
          <w:p>
            <w:r>
              <w:t xml:space="preserve">b</w:t>
            </w:r>
          </w:p>
        </w:tc>
        <w:tc>
          <w:tcPr>
            <w:tcW w:w="7400" w:type="dxa"/>
            <w:gridSpan w:val="3"/>
          </w:tcPr>
          <w:p>
            <w:r>
              <w:t xml:space="preserve">Zijn er asbesthoudende materialen in het appartement aanwezig?</w:t>
            </w:r>
            <w:r>
              <w:br/>
            </w:r>
            <w:r>
              <w:rPr>
                <w:i/>
              </w:rPr>
              <w:t xml:space="preserve"> (bijvoorbeeld asbest zeil, een asbestplaat die onder en/of achter de CV ketel is geplaatst, asbesthoudend isolatiemateriaal om de verwarmingsbuis, asbesthoudend koord bij oude cv-ketels/gaskachels, asbestgolfplaten e.d.)</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 en waar?</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7400" w:type="dxa"/>
            <w:gridSpan w:val="3"/>
          </w:tcPr>
          <w:p>
            <w:r>
              <w:t xml:space="preserve">Blijft er in het appartement zeil achter, al dan niet vastgelijmd, dat is aangeschaft tussen 1955 en 1982?</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d</w:t>
            </w:r>
          </w:p>
        </w:tc>
        <w:tc>
          <w:tcPr>
            <w:tcW w:w="7400" w:type="dxa"/>
            <w:gridSpan w:val="3"/>
          </w:tcPr>
          <w:p>
            <w:r>
              <w:t xml:space="preserve">Is er sprake van loden leidingen in het appartement?</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e</w:t>
            </w:r>
          </w:p>
        </w:tc>
        <w:tc>
          <w:tcPr>
            <w:tcW w:w="7400" w:type="dxa"/>
            <w:gridSpan w:val="3"/>
          </w:tcPr>
          <w:p>
            <w:r>
              <w:t xml:space="preserve">Is er een Japanse duizendknoop aanwezig in de (gemeenschappelijke)tuin?</w:t>
            </w:r>
            <w:r>
              <w:br/>
            </w:r>
            <w:r>
              <w:rPr>
                <w:i/>
              </w:rPr>
              <w:t xml:space="preserve"> (Een Japanse duizendknoop is een exotische plant, welke moeilijk te verwijderen is. De sterke wortelstokken en stengels van de Japanse duizendknoop zijn in staat om schade te veroorzaken aan gebouwen, leidingen en wegen)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f</w:t>
            </w:r>
          </w:p>
        </w:tc>
        <w:tc>
          <w:tcPr>
            <w:tcW w:w="7400" w:type="dxa"/>
            <w:gridSpan w:val="3"/>
          </w:tcPr>
          <w:p>
            <w:r>
              <w:t xml:space="preserve">Heeft u elders lekkages gehad?</w:t>
            </w:r>
            <w:r>
              <w:br/>
            </w:r>
            <w:r>
              <w:rPr>
                <w:i/>
              </w:rPr>
              <w:t xml:space="preserve"> (dus los van het dak/ sanitair/ riolering)</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g</w:t>
            </w:r>
          </w:p>
        </w:tc>
        <w:tc>
          <w:tcPr>
            <w:tcW w:w="7400" w:type="dxa"/>
            <w:gridSpan w:val="3"/>
          </w:tcPr>
          <w:p>
            <w:r>
              <w:t xml:space="preserve">Is de grond van het appartementencomplex verontreinigd?</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Zo ja, is er een onderzoeksrapport?</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Zo ja, heeft de gemeente/provincie een onderzoeks- of saneringsbevel opgelegd?</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h</w:t>
            </w:r>
          </w:p>
        </w:tc>
        <w:tc>
          <w:tcPr>
            <w:tcW w:w="7400" w:type="dxa"/>
            <w:gridSpan w:val="3"/>
          </w:tcPr>
          <w:p>
            <w:r>
              <w:t xml:space="preserve">Is er een olietank aanwezig of aanwezig geweest?</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Zo ja, is deze gesaneerd/verwijderd?</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Als deze is gesaneerd, waar is de olietank op het perceel gesitueerd?</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7400" w:type="dxa"/>
            <w:gridSpan w:val="3"/>
          </w:tcPr>
          <w:p>
            <w:r>
              <w:t xml:space="preserve">Is er een Kiwa-certificaat aanwezig?</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i</w:t>
            </w:r>
          </w:p>
        </w:tc>
        <w:tc>
          <w:tcPr>
            <w:tcW w:w="8500" w:type="dxa"/>
            <w:gridSpan w:val="4"/>
          </w:tcPr>
          <w:p>
            <w:r>
              <w:t xml:space="preserve">Is er sprake van overlast door ongedierte in of (rond)om het appartement? </w:t>
            </w:r>
            <w:r>
              <w:br/>
            </w:r>
            <w:r>
              <w:rPr>
                <w:i/>
              </w:rPr>
              <w:t xml:space="preserve">(Denk aan muizen, ratten, kakkerlakken, etc.)</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j</w:t>
            </w:r>
          </w:p>
        </w:tc>
        <w:tc>
          <w:tcPr>
            <w:tcW w:w="7400" w:type="dxa"/>
            <w:gridSpan w:val="3"/>
          </w:tcPr>
          <w:p>
            <w:r>
              <w:t xml:space="preserve">Is het appartement aangetast door houtworm, boktor, ander ongedierte of zwam?</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7400" w:type="dxa"/>
            <w:gridSpan w:val="3"/>
          </w:tcPr>
          <w:p>
            <w:r>
              <w:t xml:space="preserve">Zo ja, is deze aantasting al eens behandeld?</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wanneer?</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Zo ja, door welk bedrijf?</w:t>
            </w:r>
            <w:r>
              <w:br/>
            </w:r>
          </w:p>
        </w:tc>
        <w:tc>
          <w:tcPr>
            <w:tcW w:w="250" w:type="dxa"/>
          </w:tcPr>
          <w:p>
            <w:r>
              <w:t xml:space="preserve">:</w:t>
            </w:r>
          </w:p>
        </w:tc>
        <w:tc>
          <w:tcPr>
            <w:tcW w:w="5000" w:type="dxa"/>
            <w:gridSpan w:val="4"/>
          </w:tcPr>
          <w:p>
            <w:r>
              <w:t xml:space="preserve"/>
            </w:r>
          </w:p>
        </w:tc>
      </w:tr>
      <w:tr>
        <w:tc>
          <w:tcPr>
            <w:tcW w:w="250" w:type="dxa"/>
          </w:tcPr>
          <w:p>
            <w:r>
              <w:t xml:space="preserve">k</w:t>
            </w:r>
          </w:p>
        </w:tc>
        <w:tc>
          <w:tcPr>
            <w:tcW w:w="7400" w:type="dxa"/>
            <w:gridSpan w:val="3"/>
          </w:tcPr>
          <w:p>
            <w:r>
              <w:t xml:space="preserve">Is er in het appartement sprake van chlorideschade (betonrot)?</w:t>
            </w:r>
            <w:r>
              <w:br/>
            </w:r>
            <w:r>
              <w:rPr>
                <w:i/>
              </w:rPr>
              <w:t xml:space="preserve">(betonrot komt vooral voor in kruipruimtes van panden gebouwd tussen 1965 en 1981 die voorzien zijn van betonnen vloerelementen van het merk Kwaaitaal of Manta. Ook andere beton- elementen - bijvoorbeeld balkons - kunnen aangetast zijn.)</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w:t>
            </w:r>
            <w:r>
              <w:br/>
            </w:r>
          </w:p>
        </w:tc>
        <w:tc>
          <w:tcPr>
            <w:tcW w:w="250" w:type="dxa"/>
          </w:tcPr>
          <w:p>
            <w:r>
              <w:t xml:space="preserve">:</w:t>
            </w:r>
          </w:p>
        </w:tc>
        <w:tc>
          <w:tcPr>
            <w:tcW w:w="5000" w:type="dxa"/>
            <w:gridSpan w:val="4"/>
          </w:tcPr>
          <w:p>
            <w:r>
              <w:t xml:space="preserve"/>
            </w:r>
          </w:p>
        </w:tc>
      </w:tr>
      <w:tr>
        <w:tc>
          <w:tcPr>
            <w:tcW w:w="250" w:type="dxa"/>
          </w:tcPr>
          <w:p>
            <w:r>
              <w:t xml:space="preserve">l</w:t>
            </w:r>
          </w:p>
        </w:tc>
        <w:tc>
          <w:tcPr>
            <w:tcW w:w="8500" w:type="dxa"/>
            <w:gridSpan w:val="4"/>
          </w:tcPr>
          <w:p>
            <w:r>
              <w:t xml:space="preserve">Hebben er in het appartement verbouwingen en/of bijbouwingen plaatsgevonden?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 ver-/bijbouwingen?</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Zo ja, in welk jaartal?</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Zo ja, door welk bedrijf zijn deze uitgevoerd?</w:t>
            </w:r>
            <w:r>
              <w:br/>
            </w:r>
          </w:p>
        </w:tc>
        <w:tc>
          <w:tcPr>
            <w:tcW w:w="250" w:type="dxa"/>
          </w:tcPr>
          <w:p>
            <w:r>
              <w:t xml:space="preserve">:</w:t>
            </w:r>
          </w:p>
        </w:tc>
        <w:tc>
          <w:tcPr>
            <w:tcW w:w="5000" w:type="dxa"/>
            <w:gridSpan w:val="4"/>
          </w:tcPr>
          <w:p>
            <w:r>
              <w:t xml:space="preserve"/>
            </w:r>
          </w:p>
        </w:tc>
      </w:tr>
      <w:tr>
        <w:tc>
          <w:tcPr>
            <w:tcW w:w="250" w:type="dxa"/>
          </w:tcPr>
          <w:p>
            <w:r>
              <w:t xml:space="preserve">m</w:t>
            </w:r>
          </w:p>
        </w:tc>
        <w:tc>
          <w:tcPr>
            <w:tcW w:w="7400" w:type="dxa"/>
            <w:gridSpan w:val="3"/>
          </w:tcPr>
          <w:p>
            <w:r>
              <w:t xml:space="preserve">Zijn er in het appartement verbouwingen of uitbreidingen uitgevoerd zonder daartoe benodigde omgevingsvergunning (voorheen bouwvergunning)?</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n</w:t>
            </w:r>
          </w:p>
        </w:tc>
        <w:tc>
          <w:tcPr>
            <w:tcW w:w="7400" w:type="dxa"/>
            <w:gridSpan w:val="3"/>
          </w:tcPr>
          <w:p>
            <w:r>
              <w:t xml:space="preserve">Zijn er verbouwingen of uitbreidingen uitgevoerd zonder daartoe benodigde toestemming van de VvE?</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o</w:t>
            </w:r>
          </w:p>
        </w:tc>
        <w:tc>
          <w:tcPr>
            <w:tcW w:w="7400" w:type="dxa"/>
            <w:gridSpan w:val="3"/>
          </w:tcPr>
          <w:p>
            <w:r>
              <w:t xml:space="preserve">Is er sprake van glasvezel internet?</w:t>
            </w:r>
            <w:r>
              <w:br/>
            </w:r>
          </w:p>
        </w:tc>
        <w:tc>
          <w:tcPr>
            <w:tcW w:w="2600" w:type="dxa"/>
            <w:gridSpan w:val="3"/>
          </w:tcPr>
          <w:p>
            <w:pPr>
              <w:jc w:val="right"/>
            </w:pPr>
            <w:r>
              <w:rPr>
                <w:sz w:val="24"/>
              </w:rPr>
              <w:t xml:space="preserve">☒ </w:t>
            </w:r>
            <w:r>
              <w:rPr>
                <w:sz w:val="20"/>
              </w:rPr>
              <w:t xml:space="preserve">niet bekend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p</w:t>
            </w:r>
          </w:p>
        </w:tc>
        <w:tc>
          <w:tcPr>
            <w:tcW w:w="8500" w:type="dxa"/>
            <w:gridSpan w:val="4"/>
          </w:tcPr>
          <w:p>
            <w:r>
              <w:t xml:space="preserve">Bent u in het bezit van een definitief energieprestatiecertificaat/energielabel?</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 label?</w:t>
            </w:r>
            <w:r>
              <w:br/>
            </w:r>
          </w:p>
        </w:tc>
        <w:tc>
          <w:tcPr>
            <w:tcW w:w="250" w:type="dxa"/>
          </w:tcPr>
          <w:p>
            <w:r>
              <w:t xml:space="preserve">:</w:t>
            </w:r>
          </w:p>
        </w:tc>
        <w:tc>
          <w:tcPr>
            <w:tcW w:w="5000" w:type="dxa"/>
            <w:gridSpan w:val="4"/>
          </w:tcPr>
          <w:p>
            <w:r>
              <w:t xml:space="preserve">B</w:t>
            </w:r>
          </w:p>
        </w:tc>
      </w:tr>
    </w:tbl>
    <w:p/>
    <w:p>
      <w:r>
        <w:rPr>
          <w:b/>
          <w:color w:val="4F81BD"/>
        </w:rPr>
        <w:t xml:space="preserve">10. Vaste lasten</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Hoeveel betaalde u voor de laatste aanslag onroerendezaakbelasting?</w:t>
            </w:r>
            <w:r>
              <w:br/>
            </w:r>
          </w:p>
        </w:tc>
        <w:tc>
          <w:tcPr>
            <w:tcW w:w="1500" w:type="dxa"/>
            <w:gridSpan w:val="2"/>
          </w:tcPr>
          <w:p>
            <w:pPr>
              <w:jc w:val="right"/>
            </w:pPr>
            <w:r>
              <w:t xml:space="preserve">€..........</w:t>
            </w:r>
          </w:p>
        </w:tc>
      </w:tr>
      <w:tr>
        <w:tc>
          <w:tcPr>
            <w:tcW w:w="250" w:type="dxa"/>
          </w:tcPr>
          <w:p>
            <w:r>
              <w:t xml:space="preserve"/>
            </w:r>
          </w:p>
        </w:tc>
        <w:tc>
          <w:tcPr>
            <w:tcW w:w="4750" w:type="dxa"/>
          </w:tcPr>
          <w:p>
            <w:r>
              <w:t xml:space="preserve">Belastingjaar?</w:t>
            </w:r>
            <w:r>
              <w:br/>
            </w:r>
          </w:p>
        </w:tc>
        <w:tc>
          <w:tcPr>
            <w:tcW w:w="250" w:type="dxa"/>
          </w:tcPr>
          <w:p>
            <w:r>
              <w:t xml:space="preserve">:</w:t>
            </w:r>
          </w:p>
        </w:tc>
        <w:tc>
          <w:tcPr>
            <w:tcW w:w="5000" w:type="dxa"/>
            <w:gridSpan w:val="4"/>
          </w:tcPr>
          <w:p>
            <w:r>
              <w:t xml:space="preserve"/>
            </w:r>
          </w:p>
        </w:tc>
      </w:tr>
      <w:tr>
        <w:tc>
          <w:tcPr>
            <w:tcW w:w="250" w:type="dxa"/>
          </w:tcPr>
          <w:p>
            <w:r>
              <w:t xml:space="preserve">b</w:t>
            </w:r>
          </w:p>
        </w:tc>
        <w:tc>
          <w:tcPr>
            <w:tcW w:w="8500" w:type="dxa"/>
            <w:gridSpan w:val="4"/>
          </w:tcPr>
          <w:p>
            <w:r>
              <w:t xml:space="preserve">Wat is de WOZ-waarde?</w:t>
            </w:r>
            <w:r>
              <w:br/>
            </w:r>
          </w:p>
        </w:tc>
        <w:tc>
          <w:tcPr>
            <w:tcW w:w="1500" w:type="dxa"/>
            <w:gridSpan w:val="2"/>
          </w:tcPr>
          <w:p>
            <w:pPr>
              <w:jc w:val="right"/>
            </w:pPr>
            <w:r>
              <w:t xml:space="preserve">€ 299.000,-</w:t>
            </w:r>
          </w:p>
        </w:tc>
      </w:tr>
      <w:tr>
        <w:tc>
          <w:tcPr>
            <w:tcW w:w="250" w:type="dxa"/>
          </w:tcPr>
          <w:p>
            <w:r>
              <w:t xml:space="preserve"/>
            </w:r>
          </w:p>
        </w:tc>
        <w:tc>
          <w:tcPr>
            <w:tcW w:w="4750" w:type="dxa"/>
          </w:tcPr>
          <w:p>
            <w:r>
              <w:t xml:space="preserve">Peiljaar?</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8500" w:type="dxa"/>
            <w:gridSpan w:val="4"/>
          </w:tcPr>
          <w:p>
            <w:r>
              <w:t xml:space="preserve">Hoeveel betaalde u voor de laatste aanslag waterschapslasten?</w:t>
            </w:r>
            <w:r>
              <w:br/>
            </w:r>
          </w:p>
        </w:tc>
        <w:tc>
          <w:tcPr>
            <w:tcW w:w="1500" w:type="dxa"/>
            <w:gridSpan w:val="2"/>
          </w:tcPr>
          <w:p>
            <w:pPr>
              <w:jc w:val="right"/>
            </w:pPr>
            <w:r>
              <w:t xml:space="preserve">€ 0,-</w:t>
            </w:r>
          </w:p>
        </w:tc>
      </w:tr>
      <w:tr>
        <w:tc>
          <w:tcPr>
            <w:tcW w:w="250" w:type="dxa"/>
          </w:tcPr>
          <w:p>
            <w:r>
              <w:t xml:space="preserve"/>
            </w:r>
          </w:p>
        </w:tc>
        <w:tc>
          <w:tcPr>
            <w:tcW w:w="4750" w:type="dxa"/>
          </w:tcPr>
          <w:p>
            <w:r>
              <w:t xml:space="preserve">Belastingjaar?</w:t>
            </w:r>
            <w:r>
              <w:br/>
            </w:r>
          </w:p>
        </w:tc>
        <w:tc>
          <w:tcPr>
            <w:tcW w:w="250" w:type="dxa"/>
          </w:tcPr>
          <w:p>
            <w:r>
              <w:t xml:space="preserve">:</w:t>
            </w:r>
          </w:p>
        </w:tc>
        <w:tc>
          <w:tcPr>
            <w:tcW w:w="5000" w:type="dxa"/>
            <w:gridSpan w:val="4"/>
          </w:tcPr>
          <w:p>
            <w:r>
              <w:t xml:space="preserve"/>
            </w:r>
          </w:p>
        </w:tc>
      </w:tr>
      <w:tr>
        <w:tc>
          <w:tcPr>
            <w:tcW w:w="250" w:type="dxa"/>
          </w:tcPr>
          <w:p>
            <w:r>
              <w:t xml:space="preserve">d</w:t>
            </w:r>
          </w:p>
        </w:tc>
        <w:tc>
          <w:tcPr>
            <w:tcW w:w="8500" w:type="dxa"/>
            <w:gridSpan w:val="4"/>
          </w:tcPr>
          <w:p>
            <w:r>
              <w:t xml:space="preserve">Hoeveel betaalde u voor de laatste aanslag gemeentelijke belastingen?</w:t>
            </w:r>
            <w:r>
              <w:br/>
            </w:r>
            <w:r>
              <w:rPr>
                <w:i/>
              </w:rPr>
              <w:t xml:space="preserve"> (zoals rioolheffing en afvalstoffenheffing e.d.)</w:t>
            </w:r>
            <w:r>
              <w:br/>
            </w:r>
          </w:p>
        </w:tc>
        <w:tc>
          <w:tcPr>
            <w:tcW w:w="1500" w:type="dxa"/>
            <w:gridSpan w:val="2"/>
          </w:tcPr>
          <w:p>
            <w:pPr>
              <w:jc w:val="right"/>
            </w:pPr>
            <w:r>
              <w:t xml:space="preserve">€..........</w:t>
            </w:r>
          </w:p>
        </w:tc>
      </w:tr>
      <w:tr>
        <w:tc>
          <w:tcPr>
            <w:tcW w:w="250" w:type="dxa"/>
          </w:tcPr>
          <w:p>
            <w:r>
              <w:t xml:space="preserve"/>
            </w:r>
          </w:p>
        </w:tc>
        <w:tc>
          <w:tcPr>
            <w:tcW w:w="4750" w:type="dxa"/>
          </w:tcPr>
          <w:p>
            <w:r>
              <w:t xml:space="preserve">Belastingjaar?</w:t>
            </w:r>
            <w:r>
              <w:br/>
            </w:r>
          </w:p>
        </w:tc>
        <w:tc>
          <w:tcPr>
            <w:tcW w:w="250" w:type="dxa"/>
          </w:tcPr>
          <w:p>
            <w:r>
              <w:t xml:space="preserve">:</w:t>
            </w:r>
          </w:p>
        </w:tc>
        <w:tc>
          <w:tcPr>
            <w:tcW w:w="5000" w:type="dxa"/>
            <w:gridSpan w:val="4"/>
          </w:tcPr>
          <w:p>
            <w:r>
              <w:t xml:space="preserve"/>
            </w:r>
          </w:p>
        </w:tc>
      </w:tr>
      <w:tr>
        <w:tc>
          <w:tcPr>
            <w:tcW w:w="250" w:type="dxa"/>
          </w:tcPr>
          <w:p>
            <w:r>
              <w:t xml:space="preserve">e</w:t>
            </w:r>
          </w:p>
        </w:tc>
        <w:tc>
          <w:tcPr>
            <w:tcW w:w="8500" w:type="dxa"/>
            <w:gridSpan w:val="4"/>
          </w:tcPr>
          <w:p>
            <w:r>
              <w:t xml:space="preserve">Welke voorschotbedragen betaalt u maandelijks aan de nutsbedrijven? Gas:</w:t>
            </w:r>
            <w:r>
              <w:br/>
            </w:r>
          </w:p>
        </w:tc>
        <w:tc>
          <w:tcPr>
            <w:tcW w:w="1500" w:type="dxa"/>
            <w:gridSpan w:val="2"/>
          </w:tcPr>
          <w:p>
            <w:pPr>
              <w:jc w:val="right"/>
            </w:pPr>
            <w:r>
              <w:t xml:space="preserve">€..........</w:t>
            </w:r>
          </w:p>
        </w:tc>
      </w:tr>
      <w:tr>
        <w:tc>
          <w:tcPr>
            <w:tcW w:w="250" w:type="dxa"/>
          </w:tcPr>
          <w:p>
            <w:r>
              <w:t xml:space="preserve"/>
            </w:r>
          </w:p>
        </w:tc>
        <w:tc>
          <w:tcPr>
            <w:tcW w:w="8500" w:type="dxa"/>
            <w:gridSpan w:val="4"/>
          </w:tcPr>
          <w:p>
            <w:r>
              <w:t xml:space="preserve">Elektra:</w:t>
            </w:r>
            <w:r>
              <w:br/>
            </w:r>
          </w:p>
        </w:tc>
        <w:tc>
          <w:tcPr>
            <w:tcW w:w="1500" w:type="dxa"/>
            <w:gridSpan w:val="2"/>
          </w:tcPr>
          <w:p>
            <w:pPr>
              <w:jc w:val="right"/>
            </w:pPr>
            <w:r>
              <w:t xml:space="preserve">€..........</w:t>
            </w:r>
          </w:p>
        </w:tc>
      </w:tr>
      <w:tr>
        <w:tc>
          <w:tcPr>
            <w:tcW w:w="250" w:type="dxa"/>
          </w:tcPr>
          <w:p>
            <w:r>
              <w:t xml:space="preserve"/>
            </w:r>
          </w:p>
        </w:tc>
        <w:tc>
          <w:tcPr>
            <w:tcW w:w="8500" w:type="dxa"/>
            <w:gridSpan w:val="4"/>
          </w:tcPr>
          <w:p>
            <w:r>
              <w:t xml:space="preserve">Water:</w:t>
            </w:r>
            <w:r>
              <w:br/>
            </w:r>
          </w:p>
        </w:tc>
        <w:tc>
          <w:tcPr>
            <w:tcW w:w="1500" w:type="dxa"/>
            <w:gridSpan w:val="2"/>
          </w:tcPr>
          <w:p>
            <w:pPr>
              <w:jc w:val="right"/>
            </w:pPr>
            <w:r>
              <w:t xml:space="preserve">€..........</w:t>
            </w:r>
          </w:p>
        </w:tc>
      </w:tr>
      <w:tr>
        <w:tc>
          <w:tcPr>
            <w:tcW w:w="250" w:type="dxa"/>
          </w:tcPr>
          <w:p>
            <w:r>
              <w:t xml:space="preserve"/>
            </w:r>
          </w:p>
        </w:tc>
        <w:tc>
          <w:tcPr>
            <w:tcW w:w="8500" w:type="dxa"/>
            <w:gridSpan w:val="4"/>
          </w:tcPr>
          <w:p>
            <w:r>
              <w:t xml:space="preserve">Stadsverwarming:</w:t>
            </w:r>
            <w:r>
              <w:br/>
            </w:r>
          </w:p>
        </w:tc>
        <w:tc>
          <w:tcPr>
            <w:tcW w:w="1500" w:type="dxa"/>
            <w:gridSpan w:val="2"/>
          </w:tcPr>
          <w:p>
            <w:pPr>
              <w:jc w:val="right"/>
            </w:pPr>
            <w:r>
              <w:t xml:space="preserve">€..........</w:t>
            </w:r>
          </w:p>
        </w:tc>
      </w:tr>
      <w:tr>
        <w:tc>
          <w:tcPr>
            <w:tcW w:w="250" w:type="dxa"/>
          </w:tcPr>
          <w:p>
            <w:r>
              <w:t xml:space="preserve"/>
            </w:r>
          </w:p>
        </w:tc>
        <w:tc>
          <w:tcPr>
            <w:tcW w:w="4750" w:type="dxa"/>
          </w:tcPr>
          <w:p>
            <w:r>
              <w:t xml:space="preserve">Anders:</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Te weten:</w:t>
            </w:r>
            <w:r>
              <w:br/>
            </w:r>
          </w:p>
        </w:tc>
        <w:tc>
          <w:tcPr>
            <w:tcW w:w="1500" w:type="dxa"/>
            <w:gridSpan w:val="2"/>
          </w:tcPr>
          <w:p>
            <w:pPr>
              <w:jc w:val="right"/>
            </w:pPr>
            <w:r>
              <w:t xml:space="preserve">€..........</w:t>
            </w:r>
          </w:p>
        </w:tc>
      </w:tr>
      <w:tr>
        <w:tc>
          <w:tcPr>
            <w:tcW w:w="250" w:type="dxa"/>
          </w:tcPr>
          <w:p>
            <w:r>
              <w:t xml:space="preserve"/>
            </w:r>
          </w:p>
        </w:tc>
        <w:tc>
          <w:tcPr>
            <w:tcW w:w="8500" w:type="dxa"/>
            <w:gridSpan w:val="4"/>
          </w:tcPr>
          <w:p>
            <w:r>
              <w:t xml:space="preserve">Wat is uw jaarverbruik voor gas/ elektriciteit en water? Gas (m³):</w:t>
            </w:r>
            <w:r>
              <w:br/>
            </w:r>
          </w:p>
        </w:tc>
        <w:tc>
          <w:tcPr>
            <w:tcW w:w="1500" w:type="dxa"/>
            <w:gridSpan w:val="2"/>
          </w:tcPr>
          <w:p>
            <w:pPr>
              <w:jc w:val="right"/>
            </w:pPr>
            <w:r>
              <w:t xml:space="preserve"/>
            </w:r>
          </w:p>
        </w:tc>
      </w:tr>
      <w:tr>
        <w:tc>
          <w:tcPr>
            <w:tcW w:w="250" w:type="dxa"/>
          </w:tcPr>
          <w:p>
            <w:r>
              <w:t xml:space="preserve"/>
            </w:r>
          </w:p>
        </w:tc>
        <w:tc>
          <w:tcPr>
            <w:tcW w:w="8500" w:type="dxa"/>
            <w:gridSpan w:val="4"/>
          </w:tcPr>
          <w:p>
            <w:r>
              <w:t xml:space="preserve">Elektriciteit hoog (kWh):</w:t>
            </w:r>
            <w:r>
              <w:br/>
            </w:r>
          </w:p>
        </w:tc>
        <w:tc>
          <w:tcPr>
            <w:tcW w:w="1500" w:type="dxa"/>
            <w:gridSpan w:val="2"/>
          </w:tcPr>
          <w:p>
            <w:pPr>
              <w:jc w:val="right"/>
            </w:pPr>
            <w:r>
              <w:t xml:space="preserve"/>
            </w:r>
          </w:p>
        </w:tc>
      </w:tr>
      <w:tr>
        <w:tc>
          <w:tcPr>
            <w:tcW w:w="250" w:type="dxa"/>
          </w:tcPr>
          <w:p>
            <w:r>
              <w:t xml:space="preserve"/>
            </w:r>
          </w:p>
        </w:tc>
        <w:tc>
          <w:tcPr>
            <w:tcW w:w="8500" w:type="dxa"/>
            <w:gridSpan w:val="4"/>
          </w:tcPr>
          <w:p>
            <w:r>
              <w:t xml:space="preserve">Elektriciteit laag (kWh):</w:t>
            </w:r>
            <w:r>
              <w:br/>
            </w:r>
          </w:p>
        </w:tc>
        <w:tc>
          <w:tcPr>
            <w:tcW w:w="1500" w:type="dxa"/>
            <w:gridSpan w:val="2"/>
          </w:tcPr>
          <w:p>
            <w:pPr>
              <w:jc w:val="right"/>
            </w:pPr>
            <w:r>
              <w:t xml:space="preserve"/>
            </w:r>
          </w:p>
        </w:tc>
      </w:tr>
      <w:tr>
        <w:tc>
          <w:tcPr>
            <w:tcW w:w="250" w:type="dxa"/>
          </w:tcPr>
          <w:p>
            <w:r>
              <w:t xml:space="preserve"/>
            </w:r>
          </w:p>
        </w:tc>
        <w:tc>
          <w:tcPr>
            <w:tcW w:w="8500" w:type="dxa"/>
            <w:gridSpan w:val="4"/>
          </w:tcPr>
          <w:p>
            <w:r>
              <w:t xml:space="preserve">Elektriciteit totaal (kWh):</w:t>
            </w:r>
            <w:r>
              <w:br/>
            </w:r>
          </w:p>
        </w:tc>
        <w:tc>
          <w:tcPr>
            <w:tcW w:w="1500" w:type="dxa"/>
            <w:gridSpan w:val="2"/>
          </w:tcPr>
          <w:p>
            <w:pPr>
              <w:jc w:val="right"/>
            </w:pPr>
            <w:r>
              <w:t xml:space="preserve"/>
            </w:r>
          </w:p>
        </w:tc>
      </w:tr>
      <w:tr>
        <w:tc>
          <w:tcPr>
            <w:tcW w:w="250" w:type="dxa"/>
          </w:tcPr>
          <w:p>
            <w:r>
              <w:t xml:space="preserve"/>
            </w:r>
          </w:p>
        </w:tc>
        <w:tc>
          <w:tcPr>
            <w:tcW w:w="8500" w:type="dxa"/>
            <w:gridSpan w:val="4"/>
          </w:tcPr>
          <w:p>
            <w:r>
              <w:t xml:space="preserve">Water (m3):</w:t>
            </w:r>
            <w:r>
              <w:br/>
            </w:r>
          </w:p>
        </w:tc>
        <w:tc>
          <w:tcPr>
            <w:tcW w:w="1500" w:type="dxa"/>
            <w:gridSpan w:val="2"/>
          </w:tcPr>
          <w:p>
            <w:pPr>
              <w:jc w:val="right"/>
            </w:pPr>
            <w:r>
              <w:t xml:space="preserve"/>
            </w:r>
          </w:p>
        </w:tc>
      </w:tr>
      <w:tr>
        <w:tc>
          <w:tcPr>
            <w:tcW w:w="250" w:type="dxa"/>
          </w:tcPr>
          <w:p>
            <w:r>
              <w:t xml:space="preserve"/>
            </w:r>
          </w:p>
        </w:tc>
        <w:tc>
          <w:tcPr>
            <w:tcW w:w="8500" w:type="dxa"/>
            <w:gridSpan w:val="4"/>
          </w:tcPr>
          <w:p>
            <w:r>
              <w:t xml:space="preserve">Stadsverwarming (GJ):</w:t>
            </w:r>
            <w:r>
              <w:br/>
            </w:r>
          </w:p>
        </w:tc>
        <w:tc>
          <w:tcPr>
            <w:tcW w:w="1500" w:type="dxa"/>
            <w:gridSpan w:val="2"/>
          </w:tcPr>
          <w:p>
            <w:pPr>
              <w:jc w:val="right"/>
            </w:pPr>
            <w:r>
              <w:t xml:space="preserve"/>
            </w:r>
          </w:p>
        </w:tc>
      </w:tr>
      <w:tr>
        <w:tc>
          <w:tcPr>
            <w:tcW w:w="250" w:type="dxa"/>
          </w:tcPr>
          <w:p>
            <w:r>
              <w:t xml:space="preserve"/>
            </w:r>
          </w:p>
        </w:tc>
        <w:tc>
          <w:tcPr>
            <w:tcW w:w="8500" w:type="dxa"/>
            <w:gridSpan w:val="4"/>
          </w:tcPr>
          <w:p>
            <w:r>
              <w:t xml:space="preserve">Anders:</w:t>
            </w:r>
            <w:r>
              <w:br/>
            </w:r>
          </w:p>
        </w:tc>
        <w:tc>
          <w:tcPr>
            <w:tcW w:w="1500" w:type="dxa"/>
            <w:gridSpan w:val="2"/>
          </w:tcPr>
          <w:p>
            <w:pPr>
              <w:jc w:val="right"/>
            </w:pPr>
            <w:r>
              <w:t xml:space="preserve"/>
            </w:r>
          </w:p>
        </w:tc>
      </w:tr>
      <w:tr>
        <w:tc>
          <w:tcPr>
            <w:tcW w:w="250" w:type="dxa"/>
          </w:tcPr>
          <w:p>
            <w:r>
              <w:t xml:space="preserve"/>
            </w:r>
          </w:p>
        </w:tc>
        <w:tc>
          <w:tcPr>
            <w:tcW w:w="8500" w:type="dxa"/>
            <w:gridSpan w:val="4"/>
          </w:tcPr>
          <w:p>
            <w:r>
              <w:t xml:space="preserve">Met hoeveel bewoners bewoonde u de woning? Aantal:</w:t>
            </w:r>
            <w:r>
              <w:br/>
            </w:r>
          </w:p>
        </w:tc>
        <w:tc>
          <w:tcPr>
            <w:tcW w:w="1500" w:type="dxa"/>
            <w:gridSpan w:val="2"/>
          </w:tcPr>
          <w:p>
            <w:pPr>
              <w:jc w:val="right"/>
            </w:pPr>
            <w:r>
              <w:t xml:space="preserve"/>
            </w:r>
          </w:p>
        </w:tc>
      </w:tr>
      <w:tr>
        <w:tc>
          <w:tcPr>
            <w:tcW w:w="250" w:type="dxa"/>
          </w:tcPr>
          <w:p>
            <w:r>
              <w:t xml:space="preserve">f</w:t>
            </w:r>
          </w:p>
        </w:tc>
        <w:tc>
          <w:tcPr>
            <w:tcW w:w="8500" w:type="dxa"/>
            <w:gridSpan w:val="4"/>
          </w:tcPr>
          <w:p>
            <w:r>
              <w:t xml:space="preserve">Zijn er lease- en/of huurkoopcontracten? </w:t>
            </w:r>
            <w:r>
              <w:br/>
            </w:r>
            <w:r>
              <w:rPr>
                <w:i/>
              </w:rPr>
              <w:t xml:space="preserve">(Bijvoorbeeld keuken, kozijnen, cv-ketel, etc.)</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Zijn deze contracten overdraagbaar op de koper?</w:t>
            </w:r>
            <w:r>
              <w:br/>
            </w:r>
            <w:r>
              <w:rPr>
                <w:i/>
              </w:rPr>
              <w:t xml:space="preserve">Let op! Veel lease- en huurkoopcontracten zijn niet langer overdraagbaar op een koper. Neem hiervoor contact op met de betreffende leverancier.</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Hoe lang lopen de contracten nog en wat is de eventuele afkoopsom? Afkoopsom:</w:t>
            </w:r>
            <w:r>
              <w:br/>
            </w:r>
          </w:p>
        </w:tc>
        <w:tc>
          <w:tcPr>
            <w:tcW w:w="1500" w:type="dxa"/>
            <w:gridSpan w:val="2"/>
          </w:tcPr>
          <w:p>
            <w:pPr>
              <w:jc w:val="right"/>
            </w:pPr>
            <w:r>
              <w:t xml:space="preserve">€..........</w:t>
            </w:r>
          </w:p>
        </w:tc>
      </w:tr>
      <w:tr>
        <w:tc>
          <w:tcPr>
            <w:tcW w:w="250" w:type="dxa"/>
          </w:tcPr>
          <w:p>
            <w:r>
              <w:t xml:space="preserve"/>
            </w:r>
          </w:p>
        </w:tc>
        <w:tc>
          <w:tcPr>
            <w:tcW w:w="4750" w:type="dxa"/>
          </w:tcPr>
          <w:p>
            <w:r>
              <w:t xml:space="preserve">Duur:</w:t>
            </w:r>
            <w:r>
              <w:br/>
            </w:r>
          </w:p>
        </w:tc>
        <w:tc>
          <w:tcPr>
            <w:tcW w:w="250" w:type="dxa"/>
          </w:tcPr>
          <w:p>
            <w:r>
              <w:t xml:space="preserve">:</w:t>
            </w:r>
          </w:p>
        </w:tc>
        <w:tc>
          <w:tcPr>
            <w:tcW w:w="5000" w:type="dxa"/>
            <w:gridSpan w:val="4"/>
          </w:tcPr>
          <w:p>
            <w:r>
              <w:t xml:space="preserve"/>
            </w:r>
          </w:p>
        </w:tc>
      </w:tr>
      <w:tr>
        <w:tc>
          <w:tcPr>
            <w:tcW w:w="250" w:type="dxa"/>
          </w:tcPr>
          <w:p>
            <w:r>
              <w:t xml:space="preserve">g</w:t>
            </w:r>
          </w:p>
        </w:tc>
        <w:tc>
          <w:tcPr>
            <w:tcW w:w="8500" w:type="dxa"/>
            <w:gridSpan w:val="4"/>
          </w:tcPr>
          <w:p>
            <w:r>
              <w:t xml:space="preserve">Als er sprake is van erfpacht of opstalrecht hoe hoog is dan de canon per jaar?</w:t>
            </w:r>
            <w:r>
              <w:br/>
            </w:r>
          </w:p>
        </w:tc>
        <w:tc>
          <w:tcPr>
            <w:tcW w:w="1500" w:type="dxa"/>
            <w:gridSpan w:val="2"/>
          </w:tcPr>
          <w:p>
            <w:pPr>
              <w:jc w:val="right"/>
            </w:pPr>
            <w:r>
              <w:t xml:space="preserve">€..........</w:t>
            </w:r>
          </w:p>
        </w:tc>
      </w:tr>
      <w:tr>
        <w:tc>
          <w:tcPr>
            <w:tcW w:w="250" w:type="dxa"/>
          </w:tcPr>
          <w:p>
            <w:r>
              <w:t xml:space="preserve"/>
            </w:r>
          </w:p>
        </w:tc>
        <w:tc>
          <w:tcPr>
            <w:tcW w:w="7400" w:type="dxa"/>
            <w:gridSpan w:val="3"/>
          </w:tcPr>
          <w:p>
            <w:r>
              <w:t xml:space="preserve">Heeft u alle canons betaald?</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7400" w:type="dxa"/>
            <w:gridSpan w:val="3"/>
          </w:tcPr>
          <w:p>
            <w:r>
              <w:t xml:space="preserve">Is de canon afgekocht?</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tot wanneer?</w:t>
            </w:r>
            <w:r>
              <w:br/>
            </w:r>
          </w:p>
        </w:tc>
        <w:tc>
          <w:tcPr>
            <w:tcW w:w="250" w:type="dxa"/>
          </w:tcPr>
          <w:p>
            <w:r>
              <w:t xml:space="preserve">:</w:t>
            </w:r>
          </w:p>
        </w:tc>
        <w:tc>
          <w:tcPr>
            <w:tcW w:w="5000" w:type="dxa"/>
            <w:gridSpan w:val="4"/>
          </w:tcPr>
          <w:p>
            <w:r>
              <w:t xml:space="preserve"/>
            </w:r>
          </w:p>
        </w:tc>
      </w:tr>
      <w:tr>
        <w:tc>
          <w:tcPr>
            <w:tcW w:w="250" w:type="dxa"/>
          </w:tcPr>
          <w:p>
            <w:r>
              <w:t xml:space="preserve">h</w:t>
            </w:r>
          </w:p>
        </w:tc>
        <w:tc>
          <w:tcPr>
            <w:tcW w:w="8500" w:type="dxa"/>
            <w:gridSpan w:val="4"/>
          </w:tcPr>
          <w:p>
            <w:r>
              <w:t xml:space="preserve">Heeft u alle gemeentelijke belastingen die u verschuldigd bent al betaald?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Zijn er variabele bedragen voor gemeenschappelijke poorten, inritten of terreinen?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hoe hoog?</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Zo ja, waarvoor?</w:t>
            </w:r>
            <w:r>
              <w:br/>
            </w:r>
          </w:p>
        </w:tc>
        <w:tc>
          <w:tcPr>
            <w:tcW w:w="250" w:type="dxa"/>
          </w:tcPr>
          <w:p>
            <w:r>
              <w:t xml:space="preserve">:</w:t>
            </w:r>
          </w:p>
        </w:tc>
        <w:tc>
          <w:tcPr>
            <w:tcW w:w="5000" w:type="dxa"/>
            <w:gridSpan w:val="4"/>
          </w:tcPr>
          <w:p>
            <w:r>
              <w:t xml:space="preserve"/>
            </w:r>
          </w:p>
        </w:tc>
      </w:tr>
      <w:tr>
        <w:tc>
          <w:tcPr>
            <w:tcW w:w="250" w:type="dxa"/>
          </w:tcPr>
          <w:p>
            <w:r>
              <w:t xml:space="preserve">i</w:t>
            </w:r>
          </w:p>
        </w:tc>
        <w:tc>
          <w:tcPr>
            <w:tcW w:w="8500" w:type="dxa"/>
            <w:gridSpan w:val="4"/>
          </w:tcPr>
          <w:p>
            <w:r>
              <w:t xml:space="preserve">Heeft u, om in de straat te parkeren, een parkeervergunning nodig?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Hoeveel parkeervergunningen kunnen er maximaal worden aangevraagd?</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Wat zijn de kosten voor deze parkeervergunning per jaar?</w:t>
            </w:r>
            <w:r>
              <w:br/>
            </w:r>
          </w:p>
        </w:tc>
        <w:tc>
          <w:tcPr>
            <w:tcW w:w="1500" w:type="dxa"/>
            <w:gridSpan w:val="2"/>
          </w:tcPr>
          <w:p>
            <w:pPr>
              <w:jc w:val="right"/>
            </w:pPr>
            <w:r>
              <w:t xml:space="preserve">€..........</w:t>
            </w:r>
          </w:p>
        </w:tc>
      </w:tr>
    </w:tbl>
    <w:p/>
    <w:p>
      <w:r>
        <w:rPr>
          <w:b/>
          <w:color w:val="4F81BD"/>
        </w:rPr>
        <w:t xml:space="preserve">11. Garanties</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Zijn er lopende onderhoudscontracten en/of garantieregelingen overdraagbaar aan de koper?</w:t>
            </w:r>
            <w:r>
              <w:br/>
            </w:r>
            <w:r>
              <w:rPr>
                <w:i/>
              </w:rPr>
              <w:t xml:space="preserve">(Zoals dakbedekking, cv-installatie, dubbele beglazing, etc.)</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welke?</w:t>
            </w:r>
            <w:r>
              <w:br/>
            </w:r>
          </w:p>
        </w:tc>
        <w:tc>
          <w:tcPr>
            <w:tcW w:w="250" w:type="dxa"/>
          </w:tcPr>
          <w:p>
            <w:r>
              <w:t xml:space="preserve">:</w:t>
            </w:r>
          </w:p>
        </w:tc>
        <w:tc>
          <w:tcPr>
            <w:tcW w:w="5000" w:type="dxa"/>
            <w:gridSpan w:val="4"/>
          </w:tcPr>
          <w:p>
            <w:r>
              <w:t xml:space="preserve"/>
            </w:r>
          </w:p>
        </w:tc>
      </w:tr>
    </w:tbl>
    <w:p/>
    <w:p>
      <w:r>
        <w:rPr>
          <w:b/>
          <w:color w:val="4F81BD"/>
        </w:rPr>
        <w:t xml:space="preserve">12. De VvE en onderlinge verhoudingen</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Is de VvE ingeschreven in het Handelsregister (Kamer van koophandel)?</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Inschrijvingsnummer Kamer van Koophandel:</w:t>
            </w:r>
            <w:r>
              <w:br/>
            </w:r>
          </w:p>
        </w:tc>
        <w:tc>
          <w:tcPr>
            <w:tcW w:w="250" w:type="dxa"/>
          </w:tcPr>
          <w:p>
            <w:r>
              <w:t xml:space="preserve">:</w:t>
            </w:r>
          </w:p>
        </w:tc>
        <w:tc>
          <w:tcPr>
            <w:tcW w:w="5000" w:type="dxa"/>
            <w:gridSpan w:val="4"/>
          </w:tcPr>
          <w:p>
            <w:r>
              <w:t xml:space="preserve"/>
            </w:r>
          </w:p>
        </w:tc>
      </w:tr>
      <w:tr>
        <w:tc>
          <w:tcPr>
            <w:tcW w:w="250" w:type="dxa"/>
          </w:tcPr>
          <w:p>
            <w:r>
              <w:t xml:space="preserve">b</w:t>
            </w:r>
          </w:p>
        </w:tc>
        <w:tc>
          <w:tcPr>
            <w:tcW w:w="4750" w:type="dxa"/>
          </w:tcPr>
          <w:p>
            <w:r>
              <w:t xml:space="preserve">Uit hoeveel appartementsrechten bestaat de VvE?</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8500" w:type="dxa"/>
            <w:gridSpan w:val="4"/>
          </w:tcPr>
          <w:p>
            <w:r>
              <w:t xml:space="preserve">Is er een eigenaar met 50% of meer dan 50% van het aantal stemmen?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d</w:t>
            </w:r>
          </w:p>
        </w:tc>
        <w:tc>
          <w:tcPr>
            <w:tcW w:w="4750" w:type="dxa"/>
          </w:tcPr>
          <w:p>
            <w:r>
              <w:t xml:space="preserve">Breukdeel van het aandeel in het appartementencomplex: Woning:</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Berging:</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Parkeerplaats:</w:t>
            </w:r>
            <w:r>
              <w:br/>
            </w:r>
          </w:p>
        </w:tc>
        <w:tc>
          <w:tcPr>
            <w:tcW w:w="250" w:type="dxa"/>
          </w:tcPr>
          <w:p>
            <w:r>
              <w:t xml:space="preserve">:</w:t>
            </w:r>
          </w:p>
        </w:tc>
        <w:tc>
          <w:tcPr>
            <w:tcW w:w="5000" w:type="dxa"/>
            <w:gridSpan w:val="4"/>
          </w:tcPr>
          <w:p>
            <w:r>
              <w:t xml:space="preserve"/>
            </w:r>
          </w:p>
        </w:tc>
      </w:tr>
      <w:tr>
        <w:tc>
          <w:tcPr>
            <w:tcW w:w="250" w:type="dxa"/>
          </w:tcPr>
          <w:p>
            <w:r>
              <w:t xml:space="preserve">e</w:t>
            </w:r>
          </w:p>
        </w:tc>
        <w:tc>
          <w:tcPr>
            <w:tcW w:w="4750" w:type="dxa"/>
          </w:tcPr>
          <w:p>
            <w:r>
              <w:t xml:space="preserve">Aantal stemmen voor dit appartement:</w:t>
            </w:r>
            <w:r>
              <w:br/>
            </w:r>
          </w:p>
        </w:tc>
        <w:tc>
          <w:tcPr>
            <w:tcW w:w="250" w:type="dxa"/>
          </w:tcPr>
          <w:p>
            <w:r>
              <w:t xml:space="preserve">:</w:t>
            </w:r>
          </w:p>
        </w:tc>
        <w:tc>
          <w:tcPr>
            <w:tcW w:w="5000" w:type="dxa"/>
            <w:gridSpan w:val="4"/>
          </w:tcPr>
          <w:p>
            <w:r>
              <w:t xml:space="preserve"/>
            </w:r>
          </w:p>
        </w:tc>
      </w:tr>
    </w:tbl>
    <w:p/>
    <w:p>
      <w:r>
        <w:rPr>
          <w:b/>
          <w:color w:val="4F81BD"/>
        </w:rPr>
        <w:t xml:space="preserve">13. De bestuurder(s) ('het bestuur')</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Is er een professionele bestuurder?</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b</w:t>
            </w:r>
          </w:p>
        </w:tc>
        <w:tc>
          <w:tcPr>
            <w:tcW w:w="7400" w:type="dxa"/>
            <w:gridSpan w:val="3"/>
          </w:tcPr>
          <w:p>
            <w:r>
              <w:t xml:space="preserve">Zo nee, is de bestuurder lid van de VvE?</w:t>
            </w:r>
            <w:r>
              <w:br/>
            </w:r>
          </w:p>
        </w:tc>
        <w:tc>
          <w:tcPr>
            <w:tcW w:w="2600" w:type="dxa"/>
            <w:gridSpan w:val="3"/>
          </w:tcPr>
          <w:p>
            <w:pPr>
              <w:jc w:val="right"/>
            </w:pPr>
            <w:r>
              <w:rPr>
                <w:sz w:val="24"/>
              </w:rPr>
              <w:t xml:space="preserve">☐ </w:t>
            </w:r>
            <w:r>
              <w:rPr>
                <w:sz w:val="20"/>
              </w:rPr>
              <w:t xml:space="preserve">n.v.t  </w:t>
            </w:r>
            <w:r>
              <w:rPr>
                <w:sz w:val="24"/>
              </w:rPr>
              <w:t xml:space="preserve">☐ </w:t>
            </w:r>
            <w:r>
              <w:rPr>
                <w:sz w:val="20"/>
              </w:rPr>
              <w:t xml:space="preserve">ja  </w:t>
            </w:r>
            <w:r>
              <w:rPr>
                <w:sz w:val="24"/>
              </w:rPr>
              <w:t xml:space="preserve">☐ </w:t>
            </w:r>
            <w:r>
              <w:rPr>
                <w:sz w:val="20"/>
              </w:rPr>
              <w:t xml:space="preserve">nee</w:t>
            </w:r>
          </w:p>
        </w:tc>
      </w:tr>
    </w:tbl>
    <w:p/>
    <w:p>
      <w:r>
        <w:rPr>
          <w:i/>
        </w:rPr>
        <w:t xml:space="preserve">Toelichting:</w:t>
      </w:r>
      <w:r>
        <w:br/>
      </w:r>
      <w:r>
        <w:rPr>
          <w:i/>
        </w:rPr>
        <w:t xml:space="preserve">Vroeger was de wettelijke term voor bestuurder: administrateur. Het bestuur beheert de middelen en zorgt voor uitvoering van de besluiten van de vergadering</w:t>
      </w:r>
    </w:p>
    <w:p/>
    <w:p>
      <w:r>
        <w:rPr>
          <w:b/>
          <w:color w:val="4F81BD"/>
        </w:rPr>
        <w:t xml:space="preserve">14. De vergadering van eigenaars</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Wordt er ten minste eenmaal per jaar vergaderd?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b</w:t>
            </w:r>
          </w:p>
        </w:tc>
        <w:tc>
          <w:tcPr>
            <w:tcW w:w="8500" w:type="dxa"/>
            <w:gridSpan w:val="4"/>
          </w:tcPr>
          <w:p>
            <w:r>
              <w:t xml:space="preserve">Zijn er notulen en/of schriftelijke besluiten en actielijsten van de laatste twee vergaderingen beschikbaar?</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c</w:t>
            </w:r>
          </w:p>
        </w:tc>
        <w:tc>
          <w:tcPr>
            <w:tcW w:w="8500" w:type="dxa"/>
            <w:gridSpan w:val="4"/>
          </w:tcPr>
          <w:p>
            <w:r>
              <w:t xml:space="preserve">Lopen er procedures tot vernietiging van besluiten?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om welke besluiten gaat het?</w:t>
            </w:r>
            <w:r>
              <w:br/>
            </w:r>
          </w:p>
        </w:tc>
        <w:tc>
          <w:tcPr>
            <w:tcW w:w="250" w:type="dxa"/>
          </w:tcPr>
          <w:p>
            <w:r>
              <w:t xml:space="preserve">:</w:t>
            </w:r>
          </w:p>
        </w:tc>
        <w:tc>
          <w:tcPr>
            <w:tcW w:w="5000" w:type="dxa"/>
            <w:gridSpan w:val="4"/>
          </w:tcPr>
          <w:p>
            <w:r>
              <w:t xml:space="preserve"/>
            </w:r>
          </w:p>
        </w:tc>
      </w:tr>
    </w:tbl>
    <w:p/>
    <w:p>
      <w:r>
        <w:rPr>
          <w:b/>
          <w:color w:val="4F81BD"/>
        </w:rPr>
        <w:t xml:space="preserve">15. Verzekeringen</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Is er een collectieve opstalverzekering?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b</w:t>
            </w:r>
          </w:p>
        </w:tc>
        <w:tc>
          <w:tcPr>
            <w:tcW w:w="8500" w:type="dxa"/>
            <w:gridSpan w:val="4"/>
          </w:tcPr>
          <w:p>
            <w:r>
              <w:t xml:space="preserve">Is daar een 'appartementenclausule' in opgenomen?</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c</w:t>
            </w:r>
          </w:p>
        </w:tc>
        <w:tc>
          <w:tcPr>
            <w:tcW w:w="8500" w:type="dxa"/>
            <w:gridSpan w:val="4"/>
          </w:tcPr>
          <w:p>
            <w:r>
              <w:t xml:space="preserve">Is er een collectieve wettelijke aansprakelijkheidsverzekering?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bl>
    <w:p/>
    <w:p>
      <w:r>
        <w:rPr>
          <w:i/>
        </w:rPr>
        <w:t xml:space="preserve">Toelichting:</w:t>
      </w:r>
      <w:r>
        <w:br/>
      </w:r>
      <w:r>
        <w:rPr>
          <w:i/>
        </w:rPr>
        <w:t xml:space="preserve">Een appartementenclausule voorkomt dat appartementseigenaren de dupe worden van het doen of (na)laten van een van hen. De clausule bepaalt dat een verzekeraar geen uitkering mag weigeren als de schade ontstaan is door eigen schuld van één van de verzekerden.</w:t>
      </w:r>
    </w:p>
    <w:p/>
    <w:p>
      <w:r>
        <w:rPr>
          <w:b/>
          <w:color w:val="4F81BD"/>
        </w:rPr>
        <w:t xml:space="preserve">16. Het reservefonds, meerjarenonderhoudsplan (MJOP) en bijdrage VvE</w:t>
      </w:r>
    </w:p>
    <w:tbl>
      <w:tblPr>
        <w:tblW w:w="10250" w:type="dxa"/>
        <w:tblLayout w:type="fixed"/>
        <w:tblCellMar>
          <w:top w:w="0" w:type="dxa"/>
          <w:left w:w="0" w:type="dxa"/>
          <w:right w:w="0" w:type="dxa"/>
        </w:tblCellMar>
      </w:tblPr>
      <w:tr>
        <w:tc>
          <w:tcPr>
            <w:tcW w:w="250" w:type="dxa"/>
          </w:tcPr>
          <w:p>
            <w:r>
              <w:t xml:space="preserve">a</w:t>
            </w:r>
          </w:p>
        </w:tc>
        <w:tc>
          <w:tcPr>
            <w:tcW w:w="8500" w:type="dxa"/>
            <w:gridSpan w:val="4"/>
          </w:tcPr>
          <w:p>
            <w:r>
              <w:t xml:space="preserve">Is er een reservefonds?</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8500" w:type="dxa"/>
            <w:gridSpan w:val="4"/>
          </w:tcPr>
          <w:p>
            <w:r>
              <w:t xml:space="preserve">Hoe hoog is het reservefonds en wat is de peildatum? Bedrag:</w:t>
            </w:r>
            <w:r>
              <w:br/>
            </w:r>
          </w:p>
        </w:tc>
        <w:tc>
          <w:tcPr>
            <w:tcW w:w="1500" w:type="dxa"/>
            <w:gridSpan w:val="2"/>
          </w:tcPr>
          <w:p>
            <w:pPr>
              <w:jc w:val="right"/>
            </w:pPr>
            <w:r>
              <w:t xml:space="preserve">€ 16.148,-</w:t>
            </w:r>
          </w:p>
        </w:tc>
      </w:tr>
      <w:tr>
        <w:tc>
          <w:tcPr>
            <w:tcW w:w="250" w:type="dxa"/>
          </w:tcPr>
          <w:p>
            <w:r>
              <w:t xml:space="preserve"/>
            </w:r>
          </w:p>
        </w:tc>
        <w:tc>
          <w:tcPr>
            <w:tcW w:w="8500" w:type="dxa"/>
            <w:gridSpan w:val="4"/>
          </w:tcPr>
          <w:p>
            <w:r>
              <w:t xml:space="preserve">Datum:</w:t>
            </w:r>
            <w:r>
              <w:br/>
            </w:r>
          </w:p>
        </w:tc>
        <w:tc>
          <w:tcPr>
            <w:tcW w:w="1500" w:type="dxa"/>
            <w:gridSpan w:val="2"/>
          </w:tcPr>
          <w:p>
            <w:pPr>
              <w:jc w:val="right"/>
            </w:pPr>
            <w:r>
              <w:t xml:space="preserve">31-12-2024</w:t>
            </w:r>
          </w:p>
        </w:tc>
      </w:tr>
      <w:tr>
        <w:tc>
          <w:tcPr>
            <w:tcW w:w="250" w:type="dxa"/>
          </w:tcPr>
          <w:p>
            <w:r>
              <w:t xml:space="preserve">b</w:t>
            </w:r>
          </w:p>
        </w:tc>
        <w:tc>
          <w:tcPr>
            <w:tcW w:w="8500" w:type="dxa"/>
            <w:gridSpan w:val="4"/>
          </w:tcPr>
          <w:p>
            <w:r>
              <w:t xml:space="preserve">Is er een meerjarenonderhoudsplan aanwezig?</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Hoe oud is het meerjarenonderhoudsplan en welke periode bestrijkt het plan? Jaar:</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4750" w:type="dxa"/>
          </w:tcPr>
          <w:p>
            <w:r>
              <w:t xml:space="preserve">Periode:</w:t>
            </w:r>
            <w:r>
              <w:br/>
            </w:r>
          </w:p>
        </w:tc>
        <w:tc>
          <w:tcPr>
            <w:tcW w:w="250" w:type="dxa"/>
          </w:tcPr>
          <w:p>
            <w:r>
              <w:t xml:space="preserve">:</w:t>
            </w:r>
          </w:p>
        </w:tc>
        <w:tc>
          <w:tcPr>
            <w:tcW w:w="5000" w:type="dxa"/>
            <w:gridSpan w:val="4"/>
          </w:tcPr>
          <w:p>
            <w:r>
              <w:t xml:space="preserve"/>
            </w:r>
          </w:p>
        </w:tc>
      </w:tr>
      <w:tr>
        <w:tc>
          <w:tcPr>
            <w:tcW w:w="250" w:type="dxa"/>
          </w:tcPr>
          <w:p>
            <w:r>
              <w:t xml:space="preserve">c</w:t>
            </w:r>
          </w:p>
        </w:tc>
        <w:tc>
          <w:tcPr>
            <w:tcW w:w="4750" w:type="dxa"/>
          </w:tcPr>
          <w:p>
            <w:r>
              <w:t xml:space="preserve">Zo nee, hoe wordt vastgesteld wat moet worden gereserveerd voor groot onderhoud?</w:t>
            </w:r>
            <w:r>
              <w:br/>
            </w:r>
          </w:p>
        </w:tc>
        <w:tc>
          <w:tcPr>
            <w:tcW w:w="250" w:type="dxa"/>
          </w:tcPr>
          <w:p>
            <w:r>
              <w:t xml:space="preserve">:</w:t>
            </w:r>
          </w:p>
        </w:tc>
        <w:tc>
          <w:tcPr>
            <w:tcW w:w="5000" w:type="dxa"/>
            <w:gridSpan w:val="4"/>
          </w:tcPr>
          <w:p>
            <w:r>
              <w:t xml:space="preserve">Dakbedekking, brievenbussen en deurtelefoon wordt onderhoud verwacht in komende 25 jaar</w:t>
            </w:r>
          </w:p>
        </w:tc>
      </w:tr>
      <w:tr>
        <w:tc>
          <w:tcPr>
            <w:tcW w:w="250" w:type="dxa"/>
          </w:tcPr>
          <w:p>
            <w:r>
              <w:t xml:space="preserve">d</w:t>
            </w:r>
          </w:p>
        </w:tc>
        <w:tc>
          <w:tcPr>
            <w:tcW w:w="8500" w:type="dxa"/>
            <w:gridSpan w:val="4"/>
          </w:tcPr>
          <w:p>
            <w:r>
              <w:t xml:space="preserve">Te betalen maandelijkse bijdrage is in totaal:                                             </w:t>
              <w:br/>
              <w:t xml:space="preserve">Waarvan:</w:t>
            </w:r>
            <w:r>
              <w:br/>
            </w:r>
          </w:p>
        </w:tc>
        <w:tc>
          <w:tcPr>
            <w:tcW w:w="1500" w:type="dxa"/>
            <w:gridSpan w:val="2"/>
          </w:tcPr>
          <w:p>
            <w:pPr>
              <w:jc w:val="right"/>
            </w:pPr>
            <w:r>
              <w:t xml:space="preserve">€..........</w:t>
            </w:r>
          </w:p>
        </w:tc>
      </w:tr>
      <w:tr>
        <w:tc>
          <w:tcPr>
            <w:tcW w:w="250" w:type="dxa"/>
          </w:tcPr>
          <w:p>
            <w:r>
              <w:t xml:space="preserve"/>
            </w:r>
          </w:p>
        </w:tc>
        <w:tc>
          <w:tcPr>
            <w:tcW w:w="8500" w:type="dxa"/>
            <w:gridSpan w:val="4"/>
          </w:tcPr>
          <w:p>
            <w:r>
              <w:t xml:space="preserve">Exploitatiekosten (servicekosten)</w:t>
            </w:r>
            <w:r>
              <w:br/>
            </w:r>
          </w:p>
        </w:tc>
        <w:tc>
          <w:tcPr>
            <w:tcW w:w="1500" w:type="dxa"/>
            <w:gridSpan w:val="2"/>
          </w:tcPr>
          <w:p>
            <w:pPr>
              <w:jc w:val="right"/>
            </w:pPr>
            <w:r>
              <w:t xml:space="preserve">€..........</w:t>
            </w:r>
          </w:p>
        </w:tc>
      </w:tr>
      <w:tr>
        <w:tc>
          <w:tcPr>
            <w:tcW w:w="250" w:type="dxa"/>
          </w:tcPr>
          <w:p>
            <w:r>
              <w:t xml:space="preserve"/>
            </w:r>
          </w:p>
        </w:tc>
        <w:tc>
          <w:tcPr>
            <w:tcW w:w="8500" w:type="dxa"/>
            <w:gridSpan w:val="4"/>
          </w:tcPr>
          <w:p>
            <w:r>
              <w:t xml:space="preserve">Reservering voor onderhoud</w:t>
            </w:r>
            <w:r>
              <w:br/>
            </w:r>
          </w:p>
        </w:tc>
        <w:tc>
          <w:tcPr>
            <w:tcW w:w="1500" w:type="dxa"/>
            <w:gridSpan w:val="2"/>
          </w:tcPr>
          <w:p>
            <w:pPr>
              <w:jc w:val="right"/>
            </w:pPr>
            <w:r>
              <w:t xml:space="preserve">€..........</w:t>
            </w:r>
          </w:p>
        </w:tc>
      </w:tr>
      <w:tr>
        <w:tc>
          <w:tcPr>
            <w:tcW w:w="250" w:type="dxa"/>
          </w:tcPr>
          <w:p>
            <w:r>
              <w:t xml:space="preserve"/>
            </w:r>
          </w:p>
        </w:tc>
        <w:tc>
          <w:tcPr>
            <w:tcW w:w="8500" w:type="dxa"/>
            <w:gridSpan w:val="4"/>
          </w:tcPr>
          <w:p>
            <w:r>
              <w:t xml:space="preserve">Stookkosten (voorschot)</w:t>
            </w:r>
            <w:r>
              <w:br/>
            </w:r>
          </w:p>
        </w:tc>
        <w:tc>
          <w:tcPr>
            <w:tcW w:w="1500" w:type="dxa"/>
            <w:gridSpan w:val="2"/>
          </w:tcPr>
          <w:p>
            <w:pPr>
              <w:jc w:val="right"/>
            </w:pPr>
            <w:r>
              <w:t xml:space="preserve">€..........</w:t>
            </w:r>
          </w:p>
        </w:tc>
      </w:tr>
      <w:tr>
        <w:tc>
          <w:tcPr>
            <w:tcW w:w="250" w:type="dxa"/>
          </w:tcPr>
          <w:p>
            <w:r>
              <w:t xml:space="preserve">e</w:t>
            </w:r>
          </w:p>
        </w:tc>
        <w:tc>
          <w:tcPr>
            <w:tcW w:w="8500" w:type="dxa"/>
            <w:gridSpan w:val="4"/>
          </w:tcPr>
          <w:p>
            <w:r>
              <w:t xml:space="preserve">Zijn er eenmalige en/of incidentele bijdragen verschuldigd?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ja, waarvoor, wat is het bedrag en wanneer moeten deze worden betaald?</w:t>
            </w:r>
            <w:r>
              <w:br/>
            </w:r>
          </w:p>
        </w:tc>
        <w:tc>
          <w:tcPr>
            <w:tcW w:w="250" w:type="dxa"/>
          </w:tcPr>
          <w:p>
            <w:r>
              <w:t xml:space="preserve">:</w:t>
            </w:r>
          </w:p>
        </w:tc>
        <w:tc>
          <w:tcPr>
            <w:tcW w:w="5000" w:type="dxa"/>
            <w:gridSpan w:val="4"/>
          </w:tcPr>
          <w:p>
            <w:r>
              <w:t xml:space="preserve"/>
            </w:r>
          </w:p>
        </w:tc>
      </w:tr>
      <w:tr>
        <w:tc>
          <w:tcPr>
            <w:tcW w:w="250" w:type="dxa"/>
          </w:tcPr>
          <w:p>
            <w:r>
              <w:t xml:space="preserve"/>
            </w:r>
          </w:p>
        </w:tc>
        <w:tc>
          <w:tcPr>
            <w:tcW w:w="8500" w:type="dxa"/>
            <w:gridSpan w:val="4"/>
          </w:tcPr>
          <w:p>
            <w:r>
              <w:t xml:space="preserve">Bedrag:</w:t>
            </w:r>
            <w:r>
              <w:br/>
            </w:r>
          </w:p>
        </w:tc>
        <w:tc>
          <w:tcPr>
            <w:tcW w:w="1500" w:type="dxa"/>
            <w:gridSpan w:val="2"/>
          </w:tcPr>
          <w:p>
            <w:pPr>
              <w:jc w:val="right"/>
            </w:pPr>
            <w:r>
              <w:t xml:space="preserve">€..........</w:t>
            </w:r>
          </w:p>
        </w:tc>
      </w:tr>
      <w:tr>
        <w:tc>
          <w:tcPr>
            <w:tcW w:w="250" w:type="dxa"/>
          </w:tcPr>
          <w:p>
            <w:r>
              <w:t xml:space="preserve"/>
            </w:r>
          </w:p>
        </w:tc>
        <w:tc>
          <w:tcPr>
            <w:tcW w:w="8500" w:type="dxa"/>
            <w:gridSpan w:val="4"/>
          </w:tcPr>
          <w:p>
            <w:r>
              <w:t xml:space="preserve">Te voldoen per:</w:t>
            </w:r>
            <w:r>
              <w:br/>
            </w:r>
          </w:p>
        </w:tc>
        <w:tc>
          <w:tcPr>
            <w:tcW w:w="1500" w:type="dxa"/>
            <w:gridSpan w:val="2"/>
          </w:tcPr>
          <w:p>
            <w:pPr>
              <w:jc w:val="right"/>
            </w:pPr>
            <w:r>
              <w:t xml:space="preserve"/>
            </w:r>
          </w:p>
        </w:tc>
      </w:tr>
      <w:tr>
        <w:tc>
          <w:tcPr>
            <w:tcW w:w="250" w:type="dxa"/>
          </w:tcPr>
          <w:p>
            <w:r>
              <w:t xml:space="preserve">f</w:t>
            </w:r>
          </w:p>
        </w:tc>
        <w:tc>
          <w:tcPr>
            <w:tcW w:w="8500" w:type="dxa"/>
            <w:gridSpan w:val="4"/>
          </w:tcPr>
          <w:p>
            <w:r>
              <w:t xml:space="preserve">Zijn alle aan de VvE verschuldigde bedragen betaald?</w:t>
            </w:r>
            <w:r>
              <w:br/>
            </w:r>
          </w:p>
        </w:tc>
        <w:tc>
          <w:tcPr>
            <w:tcW w:w="1500" w:type="dxa"/>
            <w:gridSpan w:val="2"/>
          </w:tcPr>
          <w:p>
            <w:pPr>
              <w:jc w:val="right"/>
            </w:pPr>
            <w:r>
              <w:rPr>
                <w:sz w:val="24"/>
              </w:rPr>
              <w:t xml:space="preserve">☐ </w:t>
            </w:r>
            <w:r>
              <w:rPr>
                <w:sz w:val="20"/>
              </w:rPr>
              <w:t xml:space="preserve">ja  </w:t>
            </w:r>
            <w:r>
              <w:rPr>
                <w:sz w:val="24"/>
              </w:rPr>
              <w:t xml:space="preserve">☐ </w:t>
            </w:r>
            <w:r>
              <w:rPr>
                <w:sz w:val="20"/>
              </w:rPr>
              <w:t xml:space="preserve">nee</w:t>
            </w:r>
          </w:p>
        </w:tc>
      </w:tr>
      <w:tr>
        <w:tc>
          <w:tcPr>
            <w:tcW w:w="250" w:type="dxa"/>
          </w:tcPr>
          <w:p>
            <w:r>
              <w:t xml:space="preserve"/>
            </w:r>
          </w:p>
        </w:tc>
        <w:tc>
          <w:tcPr>
            <w:tcW w:w="4750" w:type="dxa"/>
          </w:tcPr>
          <w:p>
            <w:r>
              <w:t xml:space="preserve">Zo nee, welke niet?</w:t>
            </w:r>
            <w:r>
              <w:br/>
            </w:r>
          </w:p>
        </w:tc>
        <w:tc>
          <w:tcPr>
            <w:tcW w:w="250" w:type="dxa"/>
          </w:tcPr>
          <w:p>
            <w:r>
              <w:t xml:space="preserve">:</w:t>
            </w:r>
          </w:p>
        </w:tc>
        <w:tc>
          <w:tcPr>
            <w:tcW w:w="5000" w:type="dxa"/>
            <w:gridSpan w:val="4"/>
          </w:tcPr>
          <w:p>
            <w:r>
              <w:t xml:space="preserve"/>
            </w:r>
          </w:p>
        </w:tc>
      </w:tr>
    </w:tbl>
    <w:p/>
    <w:p>
      <w:r>
        <w:rPr>
          <w:i/>
        </w:rPr>
        <w:t xml:space="preserve">Toelichting:</w:t>
      </w:r>
      <w:r>
        <w:br/>
      </w:r>
      <w:r>
        <w:rPr>
          <w:i/>
        </w:rPr>
        <w:t xml:space="preserve">16a, b en c: Sinds 1 januari 2018 is de Wet verbeteren functioneren VvE’s in werking getreden. Het is sindsdien verplicht voor VvE's om jaarlijks een bedrag te reserveren voor groot onderhoud. De hoogte van dit bedrag is gebaseerd op een meerjarenonderhoudsplan (MJOP) van ten hoogste vijf jaar oud dat een periode van tien jaar beslaat of is gelijk aan 0,5% van de herbouwwaarde van het gebouw per jaar. Een meerjarenonderhoudsplan zoals hier bedoeld voldoet bovendien ten minste aan de volgende criteria:</w:t>
      </w:r>
      <w:r>
        <w:br/>
      </w:r>
      <w:r>
        <w:rPr>
          <w:i/>
        </w:rPr>
        <w:t xml:space="preserve">- het ligt schriftelijk vast;</w:t>
      </w:r>
      <w:r>
        <w:br/>
      </w:r>
      <w:r>
        <w:rPr>
          <w:i/>
        </w:rPr>
        <w:t xml:space="preserve">- het bevat een onderhouds-, herstel-, respectievelijk vervangingscyclus voor de gemeenschappelijke delen, zoals dragende constructies, vloeren, daken, afvoeren, installaties en kozijnen;</w:t>
      </w:r>
      <w:r>
        <w:br/>
      </w:r>
      <w:r>
        <w:rPr>
          <w:i/>
        </w:rPr>
        <w:t xml:space="preserve">- de kosten voor onderhoud, herstel, respectievelijk vervanging van de onderdelen zijn aangegeven.</w:t>
      </w:r>
    </w:p>
    <w:p/>
    <w:p>
      <w:r>
        <w:rPr>
          <w:b/>
          <w:color w:val="4F81BD"/>
        </w:rPr>
        <w:t xml:space="preserve">17. Nadere informatie</w:t>
      </w:r>
    </w:p>
    <w:tbl>
      <w:tblPr>
        <w:tblW w:w="10250" w:type="dxa"/>
        <w:tblLayout w:type="fixed"/>
        <w:tblCellMar>
          <w:top w:w="0" w:type="dxa"/>
          <w:left w:w="0" w:type="dxa"/>
          <w:right w:w="0" w:type="dxa"/>
        </w:tblCellMar>
      </w:tblPr>
      <w:tr>
        <w:tc>
          <w:tcPr>
            <w:tcW w:w="250" w:type="dxa"/>
          </w:tcPr>
          <w:p>
            <w:r>
              <w:t xml:space="preserve">a</w:t>
            </w:r>
          </w:p>
        </w:tc>
        <w:tc>
          <w:tcPr>
            <w:tcW w:w="4750" w:type="dxa"/>
          </w:tcPr>
          <w:p>
            <w:r>
              <w:t xml:space="preserve">Overige zaken</w:t>
            </w:r>
            <w:r>
              <w:br/>
            </w:r>
            <w:r>
              <w:rPr>
                <w:i/>
              </w:rPr>
              <w:t xml:space="preserve">(Overige zaken die de koper naar uw mening moet weten)</w:t>
            </w:r>
            <w:r>
              <w:br/>
            </w:r>
          </w:p>
        </w:tc>
        <w:tc>
          <w:tcPr>
            <w:tcW w:w="250" w:type="dxa"/>
          </w:tcPr>
          <w:p>
            <w:r>
              <w:t xml:space="preserve">:</w:t>
            </w:r>
          </w:p>
        </w:tc>
        <w:tc>
          <w:tcPr>
            <w:tcW w:w="5000" w:type="dxa"/>
            <w:gridSpan w:val="4"/>
          </w:tcPr>
          <w:p>
            <w:r>
              <w:t xml:space="preserve"/>
            </w:r>
          </w:p>
        </w:tc>
      </w:tr>
    </w:tbl>
    <w:p>
      <w:pPr>
        <w:sectPr>
          <w:headerReference w:type="default" r:id="rId3"/>
          <w:footerReference w:type="default" r:id="rId4"/>
          <w:type w:val="continuous"/>
          <w:pgSz w:w="11907" w:h="16839" w:code="9"/>
          <w:pgMar w:top="720" w:right="720" w:bottom="720" w:left="720" w:footer="40"/>
        </w:sectPr>
      </w:pPr>
    </w:p>
    <w:p/>
    <w:p>
      <w:r>
        <w:rPr>
          <w:b/>
          <w:color w:val="4F81BD"/>
        </w:rPr>
        <w:t xml:space="preserve">INFORMATIEF KARAKTER VRAGENLIJST </w:t>
      </w:r>
    </w:p>
    <w:p/>
    <w:p>
      <w:r>
        <w:t xml:space="preserve">De vragenlijst geeft vorm, inhoud en structuur aan de mededelingsplicht van verkoper. De mededelingsplicht strekt niet verder dan dat verkoper ten tijde van het sluiten van de overeenkomst aan de koper meedeelt wat hem bekend is omtrent het appartement. De vragenlijst beoogt geen garanties te geven, maar heeft een informatief karakter. </w:t>
      </w:r>
      <w:r>
        <w:br/>
      </w:r>
      <w:r>
        <w:br/>
      </w:r>
    </w:p>
    <w:p>
      <w:r>
        <w:rPr>
          <w:b/>
          <w:color w:val="4F81BD"/>
        </w:rPr>
        <w:t xml:space="preserve">ONDERTEKENING</w:t>
      </w:r>
    </w:p>
    <w:p/>
    <w:p>
      <w:r>
        <w:t xml:space="preserve">Verkoper(s) verklaart/verklaren alle hem/haar bekende feiten te hebben vermeld in dit formulier. Verkoper is zich ervan bewust dat hij/zij bij een niet juiste en/of volledige vermelding van feiten het risico loopt om aansprakelijk gesteld te worden door de koper. Verkoper verklaart het appartement tot de eigendomsoverdracht op een manier te zullen bewonen en onderhouden welke in het maatschappelijk verkeer als gebruikelijk wordt beschouwd.</w:t>
      </w:r>
      <w:r>
        <w:br/>
      </w:r>
      <w:r>
        <w:br/>
      </w:r>
      <w:r>
        <w:t xml:space="preserve">Ondergetekende(n) verkla(a)r(t)(en) voorgaande vragen volledig en naar waarheid te hebben ingevuld:</w:t>
      </w:r>
      <w:r>
        <w:br/>
      </w:r>
      <w:r>
        <w:br/>
      </w:r>
    </w:p>
    <w:tbl>
      <w:tblPr>
        <w:tblW w:w="10250" w:type="dxa"/>
        <w:tblLayout w:type="fixed"/>
        <w:tblCellMar>
          <w:top w:w="0" w:type="dxa"/>
          <w:left w:w="0" w:type="dxa"/>
          <w:right w:w="0" w:type="dxa"/>
        </w:tblCellMar>
      </w:tblPr>
      <w:tr>
        <w:tc>
          <w:tcPr>
            <w:tcW w:w="1500" w:type="dxa"/>
          </w:tcPr>
          <w:p>
            <w:r>
              <w:t xml:space="preserve">Naam: </w:t>
            </w:r>
          </w:p>
        </w:tc>
        <w:tc>
          <w:tcPr>
            <w:tcW w:w="3500" w:type="dxa"/>
          </w:tcPr>
          <w:p>
            <w:r>
              <w:t xml:space="preserve"/>
            </w:r>
          </w:p>
        </w:tc>
        <w:tc>
          <w:tcPr>
            <w:tcW w:w="250" w:type="dxa"/>
          </w:tcPr>
          <w:p>
            <w:r>
              <w:t xml:space="preserve"> </w:t>
            </w:r>
          </w:p>
        </w:tc>
        <w:tc>
          <w:tcPr>
            <w:tcW w:w="1500" w:type="dxa"/>
          </w:tcPr>
          <w:p>
            <w:r>
              <w:t xml:space="preserve">Naam: </w:t>
            </w:r>
          </w:p>
        </w:tc>
        <w:tc>
          <w:tcPr>
            <w:tcW w:w="3500" w:type="dxa"/>
          </w:tcPr>
          <w:p>
            <w:r>
              <w:t xml:space="preserve"/>
            </w:r>
          </w:p>
        </w:tc>
      </w:tr>
      <w:tr>
        <w:tc>
          <w:tcPr>
            <w:tcW w:w="1500" w:type="dxa"/>
          </w:tcPr>
          <w:p>
            <w:r>
              <w:t xml:space="preserve">Plaats: </w:t>
            </w:r>
          </w:p>
        </w:tc>
        <w:tc>
          <w:tcPr>
            <w:tcW w:w="3500" w:type="dxa"/>
          </w:tcPr>
          <w:p>
            <w:r>
              <w:t xml:space="preserve"/>
            </w:r>
          </w:p>
        </w:tc>
        <w:tc>
          <w:tcPr>
            <w:tcW w:w="250" w:type="dxa"/>
          </w:tcPr>
          <w:p>
            <w:r>
              <w:t xml:space="preserve"> </w:t>
            </w:r>
          </w:p>
        </w:tc>
        <w:tc>
          <w:tcPr>
            <w:tcW w:w="1500" w:type="dxa"/>
          </w:tcPr>
          <w:p>
            <w:r>
              <w:t xml:space="preserve">Plaats: </w:t>
            </w:r>
          </w:p>
        </w:tc>
        <w:tc>
          <w:tcPr>
            <w:tcW w:w="3500" w:type="dxa"/>
          </w:tcPr>
          <w:p>
            <w:r>
              <w:t xml:space="preserve"/>
            </w:r>
          </w:p>
        </w:tc>
      </w:tr>
      <w:tr>
        <w:tc>
          <w:tcPr>
            <w:tcW w:w="1500" w:type="dxa"/>
          </w:tcPr>
          <w:p>
            <w:r>
              <w:t xml:space="preserve">Datum: </w:t>
            </w:r>
          </w:p>
        </w:tc>
        <w:tc>
          <w:tcPr>
            <w:tcW w:w="3500" w:type="dxa"/>
          </w:tcPr>
          <w:p>
            <w:r>
              <w:t xml:space="preserve"/>
            </w:r>
          </w:p>
        </w:tc>
        <w:tc>
          <w:tcPr>
            <w:tcW w:w="250" w:type="dxa"/>
          </w:tcPr>
          <w:p>
            <w:r>
              <w:t xml:space="preserve"> </w:t>
            </w:r>
          </w:p>
        </w:tc>
        <w:tc>
          <w:tcPr>
            <w:tcW w:w="1500" w:type="dxa"/>
          </w:tcPr>
          <w:p>
            <w:r>
              <w:t xml:space="preserve">Datum: </w:t>
            </w:r>
          </w:p>
        </w:tc>
        <w:tc>
          <w:tcPr>
            <w:tcW w:w="3500" w:type="dxa"/>
          </w:tcPr>
          <w:p>
            <w:r>
              <w:t xml:space="preserve"/>
            </w:r>
          </w:p>
        </w:tc>
      </w:tr>
    </w:tbl>
    <w:p/>
    <w:tbl>
      <w:tblPr>
        <w:tblW w:w="10250" w:type="dxa"/>
        <w:tblLayout w:type="fixed"/>
      </w:tblPr>
      <w:tr>
        <w:tc>
          <w:tcPr>
            <w:tcW w:w="5000" w:type="dxa"/>
          </w:tcPr>
          <w:p>
            <w:r>
              <w:t xml:space="preserve">Handtekening: </w:t>
            </w:r>
          </w:p>
        </w:tc>
        <w:tc>
          <w:tcPr>
            <w:tcW w:w="250" w:type="dxa"/>
          </w:tcPr>
          <w:p>
            <w:r>
              <w:t xml:space="preserve"> </w:t>
            </w:r>
          </w:p>
        </w:tc>
        <w:tc>
          <w:tcPr>
            <w:tcW w:w="5000" w:type="dxa"/>
          </w:tcPr>
          <w:p>
            <w:r>
              <w:t xml:space="preserve">Handtekening: </w:t>
            </w:r>
          </w:p>
        </w:tc>
      </w:tr>
      <w:tr>
        <w:tc>
          <w:tcPr>
            <w:tcW w:w="5000" w:type="dxa"/>
          </w:tcPr>
          <w:p>
            <w:r>
              <w:br/>
            </w:r>
            <w:r>
              <w:br/>
            </w:r>
            <w:r>
              <w:br/>
            </w:r>
          </w:p>
        </w:tc>
        <w:tc>
          <w:tcPr>
            <w:tcW w:w="250" w:type="dxa"/>
          </w:tcPr>
          <w:p>
            <w:r>
              <w:t xml:space="preserve"> </w:t>
            </w:r>
          </w:p>
        </w:tc>
        <w:tc>
          <w:tcPr>
            <w:tcW w:w="5000" w:type="dxa"/>
          </w:tcPr>
          <w:p>
            <w:r>
              <w:br/>
            </w:r>
            <w:r>
              <w:br/>
            </w:r>
            <w:r>
              <w:br/>
            </w:r>
          </w:p>
        </w:tc>
      </w:tr>
    </w:tbl>
    <w:p/>
    <w:p>
      <w:r>
        <w:rPr>
          <w:b/>
          <w:color w:val="4F81BD"/>
        </w:rPr>
        <w:t xml:space="preserve">Gegevens makelaar</w:t>
      </w:r>
    </w:p>
    <w:p/>
    <w:tbl>
      <w:tblPr>
        <w:tblW w:w="10250" w:type="dxa"/>
        <w:tblLayout w:type="fixed"/>
      </w:tblPr>
      <w:tr>
        <w:tc>
          <w:tcPr>
            <w:tcW w:w="2000" w:type="dxa"/>
          </w:tcPr>
          <w:p>
            <w:r>
              <w:t xml:space="preserve">Kantoornaam: </w:t>
            </w:r>
          </w:p>
        </w:tc>
        <w:tc>
          <w:tcPr>
            <w:tcW w:w="8250" w:type="dxa"/>
          </w:tcPr>
          <w:p>
            <w:r>
              <w:t xml:space="preserve">EV Wonen Makelaardij</w:t>
            </w:r>
          </w:p>
        </w:tc>
      </w:tr>
      <w:tr>
        <w:tc>
          <w:tcPr>
            <w:tcW w:w="2000" w:type="dxa"/>
          </w:tcPr>
          <w:p>
            <w:r>
              <w:t xml:space="preserve">Adresgegevens: </w:t>
            </w:r>
          </w:p>
        </w:tc>
        <w:tc>
          <w:tcPr>
            <w:tcW w:w="8250" w:type="dxa"/>
          </w:tcPr>
          <w:p>
            <w:r>
              <w:t xml:space="preserve">Rustenburgerweg 88, 1703 RZ Heerhugowaard</w:t>
            </w:r>
          </w:p>
        </w:tc>
      </w:tr>
      <w:tr>
        <w:tc>
          <w:tcPr>
            <w:tcW w:w="2000" w:type="dxa"/>
          </w:tcPr>
          <w:p>
            <w:r>
              <w:t xml:space="preserve">Telefoonnummer: </w:t>
            </w:r>
          </w:p>
        </w:tc>
        <w:tc>
          <w:tcPr>
            <w:tcW w:w="8250" w:type="dxa"/>
          </w:tcPr>
          <w:p>
            <w:r>
              <w:t xml:space="preserve">0640872042</w:t>
            </w:r>
          </w:p>
        </w:tc>
      </w:tr>
      <w:tr>
        <w:tc>
          <w:tcPr>
            <w:tcW w:w="2000" w:type="dxa"/>
          </w:tcPr>
          <w:p>
            <w:r>
              <w:t xml:space="preserve">E-mailadres: </w:t>
            </w:r>
          </w:p>
        </w:tc>
        <w:tc>
          <w:tcPr>
            <w:tcW w:w="8250" w:type="dxa"/>
          </w:tcPr>
          <w:p>
            <w:r>
              <w:t xml:space="preserve">info@evwonen.nl</w:t>
            </w:r>
          </w:p>
        </w:tc>
      </w:tr>
    </w:tbl>
    <w:sectPr>
      <w:pgSz w:w="11907" w:h="16839" w:code="9"/>
      <w:pgMar w:top="720" w:right="720" w:bottom="720" w:left="720" w:footer="40"/>
    </w:sectPr>
  </w:body>
</w:document>
</file>

<file path=word/footer_default.xml><?xml version="1.0" encoding="utf-8"?>
<w:ftr xmlns:w="http://schemas.openxmlformats.org/wordprocessingml/2006/main" xmlns:w14="http://schemas.microsoft.com/office/word/2010/wordml" xmlns:w15="http://schemas.microsoft.com/office/word/2012/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ind w:left="-700"/>
    </w:pPr>
  </w:p>
</w:ftr>
</file>

<file path=word/header_default.xml><?xml version="1.0" encoding="utf-8"?>
<w:hdr xmlns:w="http://schemas.openxmlformats.org/wordprocessingml/2006/main" xmlns:w14="http://schemas.microsoft.com/office/word/2010/wordml" xmlns:w15="http://schemas.microsoft.com/office/word/2012/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r>
      <w:rPr>
        <w:b/>
        <w:color w:val="4F81BD"/>
        <w:sz w:val="24"/>
      </w:rPr>
    </w:r>
    <w:r>
      <w:rPr>
        <w:b/>
        <w:color w:val="4F81BD"/>
        <w:sz w:val="24"/>
      </w:rPr>
    </w:r>
    <w:r>
      <w:rPr>
        <w:b/>
        <w:color w:val="4F81BD"/>
        <w:sz w:val="24"/>
      </w:rPr>
      <w:t xml:space="preserve">Vragenlijst over het appartement inclusief VvE-checklist</w:t>
    </w:r>
    <w:r>
      <w:br/>
    </w:r>
  </w:p>
</w:hdr>
</file>

<file path=word/settings.xml><?xml version="1.0" encoding="utf-8"?>
<w:settings xmlns:w="http://schemas.openxmlformats.org/wordprocessingml/2006/main" xmlns:w14="http://schemas.microsoft.com/office/word/2010/wordml" xmlns:w15="http://schemas.microsoft.com/office/word/2012/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themeFontLang w:val="nl-NL" w:eastAsia="en-US" w:bidi="ar-SA"/>
</w:settings>
</file>

<file path=word/styles.xml><?xml version="1.0" encoding="utf-8"?>
<w:styles xmlns:w="http://schemas.openxmlformats.org/wordprocessingml/2006/main" xmlns:w14="http://schemas.microsoft.com/office/word/2010/wordml" xmlns:w15="http://schemas.microsoft.com/office/word/2012/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pPr>
      <w:spacing w:before="0" w:after="0" w:line="250"/>
    </w:pPr>
    <w:rPr>
      <w:rFonts w:ascii="Arial" w:hAnsi="Arial"/>
      <w:sz w:val="20"/>
      <w:lang w:val="nl-NL" w:eastAsia="en-US" w:bidi="ar-S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header_default.xml" Type="http://schemas.openxmlformats.org/officeDocument/2006/relationships/header" Id="rId3"/>
    <Relationship Target="footer_default.xml" Type="http://schemas.openxmlformats.org/officeDocument/2006/relationships/footer" Id="rId4"/>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